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7D38CD" w14:textId="77777777" w:rsidR="001C7B0C" w:rsidRPr="001C7B0C" w:rsidRDefault="001C7B0C" w:rsidP="001C7B0C">
      <w:pPr>
        <w:spacing w:after="0" w:line="240" w:lineRule="auto"/>
        <w:jc w:val="right"/>
        <w:rPr>
          <w:rFonts w:ascii="Times New Roman" w:eastAsia="Calibri" w:hAnsi="Times New Roman" w:cs="Times New Roman"/>
          <w:b/>
          <w:sz w:val="24"/>
          <w:szCs w:val="24"/>
          <w:lang w:eastAsia="lv-LV"/>
        </w:rPr>
      </w:pPr>
      <w:r w:rsidRPr="001C7B0C">
        <w:rPr>
          <w:rFonts w:ascii="Times New Roman" w:eastAsia="Calibri" w:hAnsi="Times New Roman" w:cs="Times New Roman"/>
          <w:b/>
          <w:sz w:val="24"/>
          <w:szCs w:val="24"/>
          <w:lang w:eastAsia="lv-LV"/>
        </w:rPr>
        <w:t>PIELIKUMS</w:t>
      </w:r>
    </w:p>
    <w:p w14:paraId="33F8FEFE" w14:textId="77777777" w:rsidR="001C7B0C" w:rsidRPr="001C7B0C" w:rsidRDefault="001C7B0C" w:rsidP="001C7B0C">
      <w:pPr>
        <w:spacing w:after="0" w:line="240" w:lineRule="auto"/>
        <w:jc w:val="right"/>
        <w:rPr>
          <w:rFonts w:ascii="Times New Roman" w:eastAsia="Calibri" w:hAnsi="Times New Roman" w:cs="Times New Roman"/>
          <w:sz w:val="24"/>
          <w:szCs w:val="24"/>
          <w:lang w:eastAsia="lv-LV"/>
        </w:rPr>
      </w:pPr>
      <w:r w:rsidRPr="001C7B0C">
        <w:rPr>
          <w:rFonts w:ascii="Times New Roman" w:eastAsia="Calibri" w:hAnsi="Times New Roman" w:cs="Times New Roman"/>
          <w:sz w:val="24"/>
          <w:szCs w:val="24"/>
          <w:lang w:eastAsia="lv-LV"/>
        </w:rPr>
        <w:t>Limbažu novada domes</w:t>
      </w:r>
    </w:p>
    <w:p w14:paraId="725B2D0A" w14:textId="182E8D2D" w:rsidR="001C7B0C" w:rsidRPr="001C7B0C" w:rsidRDefault="001C7B0C" w:rsidP="001C7B0C">
      <w:pPr>
        <w:spacing w:after="0" w:line="240" w:lineRule="auto"/>
        <w:jc w:val="right"/>
        <w:rPr>
          <w:rFonts w:ascii="Times New Roman" w:eastAsia="Calibri" w:hAnsi="Times New Roman" w:cs="Times New Roman"/>
          <w:sz w:val="24"/>
          <w:szCs w:val="24"/>
          <w:lang w:eastAsia="lv-LV"/>
        </w:rPr>
      </w:pPr>
      <w:r w:rsidRPr="001C7B0C">
        <w:rPr>
          <w:rFonts w:ascii="Times New Roman" w:eastAsia="Calibri" w:hAnsi="Times New Roman" w:cs="Times New Roman"/>
          <w:sz w:val="24"/>
          <w:szCs w:val="24"/>
          <w:lang w:eastAsia="lv-LV"/>
        </w:rPr>
        <w:t xml:space="preserve"> </w:t>
      </w:r>
      <w:r w:rsidR="00F7679C">
        <w:rPr>
          <w:rFonts w:ascii="Times New Roman" w:eastAsia="Calibri" w:hAnsi="Times New Roman" w:cs="Times New Roman"/>
          <w:sz w:val="24"/>
          <w:szCs w:val="24"/>
          <w:lang w:eastAsia="lv-LV"/>
        </w:rPr>
        <w:t>25</w:t>
      </w:r>
      <w:r w:rsidRPr="001C7B0C">
        <w:rPr>
          <w:rFonts w:ascii="Times New Roman" w:eastAsia="Calibri" w:hAnsi="Times New Roman" w:cs="Times New Roman"/>
          <w:sz w:val="24"/>
          <w:szCs w:val="24"/>
          <w:lang w:eastAsia="lv-LV"/>
        </w:rPr>
        <w:t>.03.2021. sēdes lēmumam</w:t>
      </w:r>
    </w:p>
    <w:p w14:paraId="2EDBBF83" w14:textId="095C103B" w:rsidR="001C7B0C" w:rsidRPr="001C7B0C" w:rsidRDefault="001C7B0C" w:rsidP="001C7B0C">
      <w:pPr>
        <w:spacing w:after="0" w:line="240" w:lineRule="auto"/>
        <w:jc w:val="right"/>
        <w:rPr>
          <w:rFonts w:ascii="Times New Roman" w:eastAsia="Calibri" w:hAnsi="Times New Roman" w:cs="Times New Roman"/>
          <w:sz w:val="24"/>
          <w:szCs w:val="24"/>
          <w:lang w:eastAsia="lv-LV"/>
        </w:rPr>
      </w:pPr>
      <w:r w:rsidRPr="001C7B0C">
        <w:rPr>
          <w:rFonts w:ascii="Times New Roman" w:eastAsia="Calibri" w:hAnsi="Times New Roman" w:cs="Times New Roman"/>
          <w:sz w:val="24"/>
          <w:szCs w:val="24"/>
          <w:lang w:eastAsia="lv-LV"/>
        </w:rPr>
        <w:t>(protokols Nr.</w:t>
      </w:r>
      <w:r w:rsidR="00F7679C">
        <w:rPr>
          <w:rFonts w:ascii="Times New Roman" w:eastAsia="Calibri" w:hAnsi="Times New Roman" w:cs="Times New Roman"/>
          <w:sz w:val="24"/>
          <w:szCs w:val="24"/>
          <w:lang w:eastAsia="lv-LV"/>
        </w:rPr>
        <w:t xml:space="preserve">7, </w:t>
      </w:r>
      <w:r w:rsidR="00A56F78">
        <w:rPr>
          <w:rFonts w:ascii="Times New Roman" w:eastAsia="Calibri" w:hAnsi="Times New Roman" w:cs="Times New Roman"/>
          <w:sz w:val="24"/>
          <w:szCs w:val="24"/>
          <w:lang w:eastAsia="lv-LV"/>
        </w:rPr>
        <w:t>50</w:t>
      </w:r>
      <w:r w:rsidR="00F7679C">
        <w:rPr>
          <w:rFonts w:ascii="Times New Roman" w:eastAsia="Calibri" w:hAnsi="Times New Roman" w:cs="Times New Roman"/>
          <w:sz w:val="24"/>
          <w:szCs w:val="24"/>
          <w:lang w:eastAsia="lv-LV"/>
        </w:rPr>
        <w:t>.</w:t>
      </w:r>
      <w:r w:rsidRPr="001C7B0C">
        <w:rPr>
          <w:rFonts w:ascii="Times New Roman" w:eastAsia="Calibri" w:hAnsi="Times New Roman" w:cs="Times New Roman"/>
          <w:sz w:val="24"/>
          <w:szCs w:val="24"/>
          <w:lang w:eastAsia="lv-LV"/>
        </w:rPr>
        <w:t>§)</w:t>
      </w:r>
    </w:p>
    <w:p w14:paraId="07EFB7A6" w14:textId="12651201" w:rsidR="003532A5" w:rsidRDefault="003532A5" w:rsidP="003532A5">
      <w:pPr>
        <w:spacing w:after="0" w:line="240" w:lineRule="auto"/>
        <w:jc w:val="right"/>
        <w:rPr>
          <w:rFonts w:ascii="Times New Roman" w:hAnsi="Times New Roman" w:cs="Times New Roman"/>
          <w:sz w:val="24"/>
          <w:szCs w:val="24"/>
          <w:lang w:eastAsia="lv-LV"/>
        </w:rPr>
      </w:pPr>
    </w:p>
    <w:p w14:paraId="09342ABA" w14:textId="77777777" w:rsidR="001C7B0C" w:rsidRPr="001C7B0C" w:rsidRDefault="001C7B0C" w:rsidP="001C7B0C">
      <w:pPr>
        <w:spacing w:after="0" w:line="240" w:lineRule="auto"/>
        <w:jc w:val="center"/>
        <w:rPr>
          <w:rFonts w:ascii="Times New Roman" w:eastAsia="Calibri" w:hAnsi="Times New Roman" w:cs="Times New Roman"/>
          <w:b/>
          <w:bCs/>
          <w:sz w:val="24"/>
          <w:szCs w:val="24"/>
          <w:lang w:eastAsia="lv-LV"/>
        </w:rPr>
      </w:pPr>
      <w:r w:rsidRPr="001C7B0C">
        <w:rPr>
          <w:rFonts w:ascii="Times New Roman" w:eastAsia="Calibri" w:hAnsi="Times New Roman" w:cs="Times New Roman"/>
          <w:b/>
          <w:bCs/>
          <w:sz w:val="24"/>
          <w:szCs w:val="24"/>
          <w:lang w:eastAsia="lv-LV"/>
        </w:rPr>
        <w:t>Deleģēšanas līgums Nr. ___________</w:t>
      </w:r>
    </w:p>
    <w:p w14:paraId="3157DF76" w14:textId="77777777" w:rsidR="001C7B0C" w:rsidRPr="001C7B0C" w:rsidRDefault="001C7B0C" w:rsidP="001C7B0C">
      <w:pPr>
        <w:spacing w:after="0" w:line="240" w:lineRule="auto"/>
        <w:jc w:val="center"/>
        <w:rPr>
          <w:rFonts w:ascii="Times New Roman" w:eastAsia="Calibri" w:hAnsi="Times New Roman" w:cs="Times New Roman"/>
          <w:b/>
          <w:bCs/>
          <w:sz w:val="24"/>
          <w:szCs w:val="24"/>
          <w:lang w:eastAsia="lv-LV"/>
        </w:rPr>
      </w:pPr>
    </w:p>
    <w:p w14:paraId="13248D0F" w14:textId="77777777" w:rsidR="001C7B0C" w:rsidRPr="001C7B0C" w:rsidRDefault="001C7B0C" w:rsidP="001C7B0C">
      <w:pPr>
        <w:spacing w:after="0" w:line="240" w:lineRule="auto"/>
        <w:jc w:val="both"/>
        <w:rPr>
          <w:rFonts w:ascii="Times New Roman" w:eastAsia="Calibri" w:hAnsi="Times New Roman" w:cs="Times New Roman"/>
          <w:sz w:val="24"/>
          <w:szCs w:val="24"/>
          <w:lang w:eastAsia="lv-LV"/>
        </w:rPr>
      </w:pPr>
      <w:r w:rsidRPr="001C7B0C">
        <w:rPr>
          <w:rFonts w:ascii="Times New Roman" w:eastAsia="Calibri" w:hAnsi="Times New Roman" w:cs="Times New Roman"/>
          <w:sz w:val="24"/>
          <w:szCs w:val="24"/>
          <w:lang w:eastAsia="lv-LV"/>
        </w:rPr>
        <w:t>Limbažos                                                                                    2021.gada ___________________</w:t>
      </w:r>
    </w:p>
    <w:p w14:paraId="7C442E18" w14:textId="77777777" w:rsidR="001C7B0C" w:rsidRPr="001C7B0C" w:rsidRDefault="001C7B0C" w:rsidP="001C7B0C">
      <w:pPr>
        <w:spacing w:after="0" w:line="240" w:lineRule="auto"/>
        <w:jc w:val="both"/>
        <w:rPr>
          <w:rFonts w:ascii="Times New Roman" w:eastAsia="Calibri" w:hAnsi="Times New Roman" w:cs="Times New Roman"/>
          <w:sz w:val="24"/>
          <w:szCs w:val="24"/>
          <w:lang w:eastAsia="lv-LV"/>
        </w:rPr>
      </w:pPr>
    </w:p>
    <w:p w14:paraId="5EA95104" w14:textId="77777777" w:rsidR="001C7B0C" w:rsidRPr="001C7B0C" w:rsidRDefault="001C7B0C" w:rsidP="001C7B0C">
      <w:pPr>
        <w:shd w:val="clear" w:color="auto" w:fill="FFFFFF"/>
        <w:spacing w:after="0" w:line="240" w:lineRule="auto"/>
        <w:ind w:right="283" w:firstLine="567"/>
        <w:jc w:val="both"/>
        <w:rPr>
          <w:rFonts w:ascii="Times New Roman" w:eastAsia="Calibri" w:hAnsi="Times New Roman" w:cs="Times New Roman"/>
          <w:sz w:val="24"/>
          <w:szCs w:val="24"/>
        </w:rPr>
      </w:pPr>
      <w:r w:rsidRPr="001C7B0C">
        <w:rPr>
          <w:rFonts w:ascii="Times New Roman" w:eastAsia="Calibri" w:hAnsi="Times New Roman" w:cs="Times New Roman"/>
          <w:b/>
          <w:bCs/>
          <w:sz w:val="24"/>
          <w:szCs w:val="24"/>
          <w:lang w:eastAsia="lv-LV"/>
        </w:rPr>
        <w:t>Limbažu novada pašvaldība</w:t>
      </w:r>
      <w:r w:rsidRPr="001C7B0C">
        <w:rPr>
          <w:rFonts w:ascii="Times New Roman" w:eastAsia="Calibri" w:hAnsi="Times New Roman" w:cs="Times New Roman"/>
          <w:sz w:val="24"/>
          <w:szCs w:val="24"/>
          <w:lang w:eastAsia="lv-LV"/>
        </w:rPr>
        <w:t>, nodokļu maksātāja reģistrācijas Nr. 90009114631,</w:t>
      </w:r>
      <w:r w:rsidRPr="001C7B0C">
        <w:rPr>
          <w:rFonts w:ascii="Times New Roman" w:eastAsia="Calibri" w:hAnsi="Times New Roman" w:cs="Times New Roman"/>
          <w:color w:val="000000"/>
          <w:sz w:val="24"/>
          <w:szCs w:val="24"/>
          <w:lang w:eastAsia="lv-LV"/>
        </w:rPr>
        <w:t xml:space="preserve"> juridiskā adrese: Rīgas iela 16, Limbaži, Limbažu novads, LV-4001, </w:t>
      </w:r>
      <w:r w:rsidRPr="001C7B0C">
        <w:rPr>
          <w:rFonts w:ascii="Times New Roman" w:eastAsia="Calibri" w:hAnsi="Times New Roman" w:cs="Times New Roman"/>
          <w:iCs/>
          <w:color w:val="000000"/>
          <w:sz w:val="24"/>
          <w:szCs w:val="24"/>
          <w:lang w:eastAsia="lv-LV"/>
        </w:rPr>
        <w:t xml:space="preserve">kuras vārdā </w:t>
      </w:r>
      <w:r w:rsidRPr="001C7B0C">
        <w:rPr>
          <w:rFonts w:ascii="Times New Roman" w:eastAsia="Calibri" w:hAnsi="Times New Roman" w:cs="Times New Roman"/>
          <w:color w:val="000000"/>
          <w:sz w:val="24"/>
          <w:szCs w:val="24"/>
          <w:lang w:eastAsia="lv-LV"/>
        </w:rPr>
        <w:t xml:space="preserve">saskaņā ar </w:t>
      </w:r>
      <w:r w:rsidRPr="001C7B0C">
        <w:rPr>
          <w:rFonts w:ascii="Times New Roman" w:eastAsia="Calibri" w:hAnsi="Times New Roman" w:cs="Times New Roman"/>
          <w:sz w:val="24"/>
          <w:szCs w:val="24"/>
        </w:rPr>
        <w:t xml:space="preserve">Limbažu novada pašvaldības nolikumu un likumu “Par pašvaldībām” rīkojas domes priekšsēdētājs Didzis </w:t>
      </w:r>
      <w:proofErr w:type="spellStart"/>
      <w:r w:rsidRPr="001C7B0C">
        <w:rPr>
          <w:rFonts w:ascii="Times New Roman" w:eastAsia="Calibri" w:hAnsi="Times New Roman" w:cs="Times New Roman"/>
          <w:sz w:val="24"/>
          <w:szCs w:val="24"/>
        </w:rPr>
        <w:t>Zemmes</w:t>
      </w:r>
      <w:proofErr w:type="spellEnd"/>
      <w:r w:rsidRPr="001C7B0C">
        <w:rPr>
          <w:rFonts w:ascii="Times New Roman" w:eastAsia="Calibri" w:hAnsi="Times New Roman" w:cs="Times New Roman"/>
          <w:sz w:val="24"/>
          <w:szCs w:val="24"/>
        </w:rPr>
        <w:t xml:space="preserve">, turpmāk tekstā – </w:t>
      </w:r>
      <w:r w:rsidRPr="001C7B0C">
        <w:rPr>
          <w:rFonts w:ascii="Times New Roman" w:eastAsia="Calibri" w:hAnsi="Times New Roman" w:cs="Times New Roman"/>
          <w:b/>
          <w:bCs/>
          <w:sz w:val="24"/>
          <w:szCs w:val="24"/>
        </w:rPr>
        <w:t>Pašvaldība</w:t>
      </w:r>
      <w:r w:rsidRPr="001C7B0C">
        <w:rPr>
          <w:rFonts w:ascii="Times New Roman" w:eastAsia="Calibri" w:hAnsi="Times New Roman" w:cs="Times New Roman"/>
          <w:sz w:val="24"/>
          <w:szCs w:val="24"/>
        </w:rPr>
        <w:t>, no vienas puses, un</w:t>
      </w:r>
    </w:p>
    <w:p w14:paraId="209601DD" w14:textId="77777777" w:rsidR="001C7B0C" w:rsidRPr="001C7B0C" w:rsidRDefault="001C7B0C" w:rsidP="001C7B0C">
      <w:pPr>
        <w:spacing w:after="0" w:line="240" w:lineRule="auto"/>
        <w:ind w:right="283" w:firstLine="567"/>
        <w:jc w:val="both"/>
        <w:rPr>
          <w:rFonts w:ascii="Times New Roman" w:eastAsia="Calibri" w:hAnsi="Times New Roman" w:cs="Times New Roman"/>
          <w:sz w:val="24"/>
          <w:szCs w:val="24"/>
          <w:lang w:eastAsia="lv-LV"/>
        </w:rPr>
      </w:pPr>
      <w:r w:rsidRPr="001C7B0C">
        <w:rPr>
          <w:rFonts w:ascii="Times New Roman" w:eastAsia="Calibri" w:hAnsi="Times New Roman" w:cs="Times New Roman"/>
          <w:b/>
          <w:color w:val="000000"/>
          <w:sz w:val="24"/>
        </w:rPr>
        <w:t>Sabiedrība ar ierobežotu atbildību „NAMSAIMNIEKS”</w:t>
      </w:r>
      <w:r w:rsidRPr="001C7B0C">
        <w:rPr>
          <w:rFonts w:ascii="Times New Roman" w:eastAsia="Calibri" w:hAnsi="Times New Roman" w:cs="Times New Roman"/>
          <w:color w:val="000000"/>
          <w:sz w:val="24"/>
        </w:rPr>
        <w:t xml:space="preserve">, vienotais reģistrācijas Nr. 46603000240, juridiskā adrese: Ezeru iela 2, Limbaži, Limbažu novads, LV-4001, kuras vārdā saskaņā ar sabiedrības statūtiem rīkojas valdes priekšsēdētāja </w:t>
      </w:r>
      <w:r w:rsidRPr="001C7B0C">
        <w:rPr>
          <w:rFonts w:ascii="Times New Roman" w:eastAsia="Calibri" w:hAnsi="Times New Roman" w:cs="Times New Roman"/>
          <w:bCs/>
          <w:color w:val="000000"/>
          <w:sz w:val="24"/>
        </w:rPr>
        <w:t xml:space="preserve">Ilze </w:t>
      </w:r>
      <w:proofErr w:type="spellStart"/>
      <w:r w:rsidRPr="001C7B0C">
        <w:rPr>
          <w:rFonts w:ascii="Times New Roman" w:eastAsia="Calibri" w:hAnsi="Times New Roman" w:cs="Times New Roman"/>
          <w:bCs/>
          <w:color w:val="000000"/>
          <w:sz w:val="24"/>
        </w:rPr>
        <w:t>Pastva</w:t>
      </w:r>
      <w:proofErr w:type="spellEnd"/>
      <w:r w:rsidRPr="001C7B0C">
        <w:rPr>
          <w:rFonts w:ascii="Times New Roman" w:eastAsia="Calibri" w:hAnsi="Times New Roman" w:cs="Times New Roman"/>
          <w:bCs/>
          <w:color w:val="000000"/>
          <w:sz w:val="24"/>
        </w:rPr>
        <w:t xml:space="preserve"> un valdes locekle Žanete </w:t>
      </w:r>
      <w:proofErr w:type="spellStart"/>
      <w:r w:rsidRPr="001C7B0C">
        <w:rPr>
          <w:rFonts w:ascii="Times New Roman" w:eastAsia="Calibri" w:hAnsi="Times New Roman" w:cs="Times New Roman"/>
          <w:bCs/>
          <w:color w:val="000000"/>
          <w:sz w:val="24"/>
        </w:rPr>
        <w:t>Žurova</w:t>
      </w:r>
      <w:proofErr w:type="spellEnd"/>
      <w:r w:rsidRPr="001C7B0C">
        <w:rPr>
          <w:rFonts w:ascii="Times New Roman" w:eastAsia="Calibri" w:hAnsi="Times New Roman" w:cs="Times New Roman"/>
          <w:bCs/>
          <w:sz w:val="24"/>
          <w:szCs w:val="24"/>
        </w:rPr>
        <w:t xml:space="preserve">, </w:t>
      </w:r>
      <w:r w:rsidRPr="001C7B0C">
        <w:rPr>
          <w:rFonts w:ascii="Times New Roman" w:eastAsia="Calibri" w:hAnsi="Times New Roman" w:cs="Times New Roman"/>
          <w:sz w:val="24"/>
          <w:szCs w:val="24"/>
        </w:rPr>
        <w:t xml:space="preserve">turpmāk tekstā – </w:t>
      </w:r>
      <w:r w:rsidRPr="001C7B0C">
        <w:rPr>
          <w:rFonts w:ascii="Times New Roman" w:eastAsia="Calibri" w:hAnsi="Times New Roman" w:cs="Times New Roman"/>
          <w:b/>
          <w:bCs/>
          <w:sz w:val="24"/>
          <w:szCs w:val="24"/>
          <w:lang w:eastAsia="lv-LV"/>
        </w:rPr>
        <w:t>Pilnvarotā persona</w:t>
      </w:r>
      <w:r w:rsidRPr="001C7B0C">
        <w:rPr>
          <w:rFonts w:ascii="Times New Roman" w:eastAsia="Calibri" w:hAnsi="Times New Roman" w:cs="Times New Roman"/>
          <w:sz w:val="24"/>
          <w:szCs w:val="24"/>
        </w:rPr>
        <w:t xml:space="preserve">, no otras puses, </w:t>
      </w:r>
      <w:r w:rsidRPr="001C7B0C">
        <w:rPr>
          <w:rFonts w:ascii="Times New Roman" w:eastAsia="Calibri" w:hAnsi="Times New Roman" w:cs="Times New Roman"/>
          <w:sz w:val="24"/>
          <w:szCs w:val="24"/>
          <w:lang w:eastAsia="lv-LV"/>
        </w:rPr>
        <w:t xml:space="preserve">turpmāk kopā sauktas - Puses, katra atsevišķi Puse, </w:t>
      </w:r>
    </w:p>
    <w:p w14:paraId="35D234FB" w14:textId="77777777" w:rsidR="001C7B0C" w:rsidRPr="001C7B0C" w:rsidRDefault="001C7B0C" w:rsidP="001C7B0C">
      <w:pPr>
        <w:spacing w:after="0" w:line="240" w:lineRule="auto"/>
        <w:ind w:right="283" w:firstLine="567"/>
        <w:jc w:val="both"/>
        <w:rPr>
          <w:rFonts w:ascii="Times New Roman" w:eastAsia="Calibri" w:hAnsi="Times New Roman" w:cs="Times New Roman"/>
          <w:sz w:val="24"/>
          <w:szCs w:val="24"/>
          <w:lang w:eastAsia="lv-LV"/>
        </w:rPr>
      </w:pPr>
      <w:r w:rsidRPr="001C7B0C">
        <w:rPr>
          <w:rFonts w:ascii="Times New Roman" w:eastAsia="Calibri" w:hAnsi="Times New Roman" w:cs="Times New Roman"/>
          <w:sz w:val="24"/>
          <w:szCs w:val="24"/>
          <w:lang w:eastAsia="lv-LV"/>
        </w:rPr>
        <w:t>ņemot vērā, ka: saskaņā ar likuma „Par pašvaldībām” 15.panta pirmās daļas 2.punktu viena no pašvaldības autonomajām funkcijām ir gādāt par savas administratīvās teritorijas labiekārtošanu un sanitāro tīrību, tajā skaitā - ielu, ceļu un laukumu būvniecība, rekonstruēšana un uzturēšana, parku, skvēru un zaļo zonu ierīkošana un uzturēšana, kapsētu izveidošana un uzturēšana;</w:t>
      </w:r>
    </w:p>
    <w:p w14:paraId="5C4755C7" w14:textId="77777777" w:rsidR="001C7B0C" w:rsidRPr="001C7B0C" w:rsidRDefault="001C7B0C" w:rsidP="001C7B0C">
      <w:pPr>
        <w:spacing w:after="0" w:line="240" w:lineRule="auto"/>
        <w:ind w:right="283" w:firstLine="567"/>
        <w:jc w:val="both"/>
        <w:rPr>
          <w:rFonts w:ascii="Times New Roman" w:eastAsia="Calibri" w:hAnsi="Times New Roman" w:cs="Times New Roman"/>
          <w:sz w:val="24"/>
          <w:szCs w:val="24"/>
          <w:lang w:eastAsia="lv-LV"/>
        </w:rPr>
      </w:pPr>
      <w:r w:rsidRPr="001C7B0C">
        <w:rPr>
          <w:rFonts w:ascii="Times New Roman" w:eastAsia="Calibri" w:hAnsi="Times New Roman" w:cs="Times New Roman"/>
          <w:sz w:val="24"/>
          <w:szCs w:val="24"/>
          <w:lang w:eastAsia="lv-LV"/>
        </w:rPr>
        <w:t>saskaņā likuma „Par pašvaldībām" 15.panta ceturto daļu no katras autonomās funkcijas izrietošu pārvaldes uzdevumu pašvaldība var deleģēt privātpersonai vai citai publiskai personai;</w:t>
      </w:r>
    </w:p>
    <w:p w14:paraId="37B28FE8" w14:textId="77777777" w:rsidR="001C7B0C" w:rsidRPr="001C7B0C" w:rsidRDefault="001C7B0C" w:rsidP="001C7B0C">
      <w:pPr>
        <w:spacing w:after="0" w:line="240" w:lineRule="auto"/>
        <w:ind w:right="283" w:firstLine="567"/>
        <w:jc w:val="both"/>
        <w:rPr>
          <w:rFonts w:ascii="Times New Roman" w:eastAsia="Calibri" w:hAnsi="Times New Roman" w:cs="Times New Roman"/>
          <w:sz w:val="24"/>
          <w:szCs w:val="24"/>
          <w:lang w:eastAsia="lv-LV"/>
        </w:rPr>
      </w:pPr>
      <w:r w:rsidRPr="001C7B0C">
        <w:rPr>
          <w:rFonts w:ascii="Times New Roman" w:eastAsia="Calibri" w:hAnsi="Times New Roman" w:cs="Times New Roman"/>
          <w:sz w:val="24"/>
          <w:szCs w:val="24"/>
          <w:lang w:eastAsia="lv-LV"/>
        </w:rPr>
        <w:t xml:space="preserve"> pārvaldes uzdevuma deleģēšanas kārtību, veidus un ierobežojumus nosaka Valsts pārvaldes iekārtas likums. Saskaņā ar Valsts pārvaldes iekārtas likuma 40.panta pirmo un otro daļu privātpersonai pārvaldes uzdevumu var deleģēt, ja pilnvarotā persona attiecīgo uzdevumu var veikt efektīvāk, un pārvaldes uzdevumu var deleģēt ar ārēju normatīvo aktu vai līgumu, ja tas paredzēts ārējā normatīvajā aktā, ievērojot Valsts pārvaldes likuma 41.panta otrās un trešās daļas noteikumus; </w:t>
      </w:r>
    </w:p>
    <w:p w14:paraId="58477E3D" w14:textId="77777777" w:rsidR="001C7B0C" w:rsidRPr="001C7B0C" w:rsidRDefault="001C7B0C" w:rsidP="001C7B0C">
      <w:pPr>
        <w:spacing w:after="0" w:line="240" w:lineRule="auto"/>
        <w:ind w:right="283" w:firstLine="567"/>
        <w:jc w:val="both"/>
        <w:rPr>
          <w:rFonts w:ascii="Times New Roman" w:eastAsia="Calibri" w:hAnsi="Times New Roman" w:cs="Times New Roman"/>
          <w:sz w:val="24"/>
          <w:szCs w:val="24"/>
          <w:lang w:eastAsia="lv-LV"/>
        </w:rPr>
      </w:pPr>
      <w:r w:rsidRPr="001C7B0C">
        <w:rPr>
          <w:rFonts w:ascii="Times New Roman" w:eastAsia="Calibri" w:hAnsi="Times New Roman" w:cs="Times New Roman"/>
          <w:sz w:val="24"/>
          <w:szCs w:val="24"/>
          <w:lang w:eastAsia="lv-LV"/>
        </w:rPr>
        <w:t xml:space="preserve">saskaņā ar Valsts pārvaldes iekārtas likuma 42.panta pirmo daļu privātpersonai jābūt tiesīgai veikt attiecīgo pārvaldes uzdevumu. Lemjot par pārvaldes uzdevuma deleģēšanu privātpersonai, ņem vērā tās pieredzi, reputāciju, resursus, personāla kvalifikāciju, kā arī citus kritērijus; </w:t>
      </w:r>
    </w:p>
    <w:p w14:paraId="49C2C486" w14:textId="77777777" w:rsidR="001C7B0C" w:rsidRPr="001C7B0C" w:rsidRDefault="001C7B0C" w:rsidP="001C7B0C">
      <w:pPr>
        <w:spacing w:after="0" w:line="240" w:lineRule="auto"/>
        <w:ind w:right="283" w:firstLine="567"/>
        <w:jc w:val="both"/>
        <w:rPr>
          <w:rFonts w:ascii="Times New Roman" w:eastAsia="Calibri" w:hAnsi="Times New Roman" w:cs="Times New Roman"/>
          <w:sz w:val="24"/>
          <w:szCs w:val="24"/>
          <w:lang w:eastAsia="lv-LV"/>
        </w:rPr>
      </w:pPr>
      <w:r w:rsidRPr="001C7B0C">
        <w:rPr>
          <w:rFonts w:ascii="Times New Roman" w:eastAsia="Calibri" w:hAnsi="Times New Roman" w:cs="Times New Roman"/>
          <w:sz w:val="24"/>
          <w:szCs w:val="24"/>
          <w:lang w:eastAsia="lv-LV"/>
        </w:rPr>
        <w:t xml:space="preserve">saskaņā ar Valsts pārvaldes iekārtas likuma 45.panta trešo daļu lēmumā par deleģēšanu konstatē deleģēšanas pieļaujamību un reglamentē deleģēšanas noteikumus; </w:t>
      </w:r>
    </w:p>
    <w:p w14:paraId="4FFA24C4" w14:textId="77777777" w:rsidR="001C7B0C" w:rsidRPr="001C7B0C" w:rsidRDefault="001C7B0C" w:rsidP="001C7B0C">
      <w:pPr>
        <w:spacing w:after="0" w:line="240" w:lineRule="auto"/>
        <w:ind w:right="283" w:firstLine="567"/>
        <w:jc w:val="both"/>
        <w:rPr>
          <w:rFonts w:ascii="Times New Roman" w:eastAsia="Calibri" w:hAnsi="Times New Roman" w:cs="Times New Roman"/>
          <w:sz w:val="24"/>
          <w:szCs w:val="24"/>
          <w:lang w:eastAsia="lv-LV"/>
        </w:rPr>
      </w:pPr>
      <w:r w:rsidRPr="001C7B0C">
        <w:rPr>
          <w:rFonts w:ascii="Times New Roman" w:eastAsia="Calibri" w:hAnsi="Times New Roman" w:cs="Times New Roman"/>
          <w:sz w:val="24"/>
          <w:szCs w:val="24"/>
          <w:lang w:eastAsia="lv-LV"/>
        </w:rPr>
        <w:t>pamatojoties uz likuma „Par pašvaldībām" 14.panta pirmās daļas 1.punktu, Pašvaldība ir izveidojusi Pašvaldības kapitālsabiedrību sabiedrību ar ierobežotu atbildību „NAMSAIMNIEKS”, (reģistrācijas Nr.</w:t>
      </w:r>
      <w:r w:rsidRPr="001C7B0C">
        <w:rPr>
          <w:rFonts w:ascii="Times New Roman" w:eastAsia="Calibri" w:hAnsi="Times New Roman" w:cs="Times New Roman"/>
          <w:color w:val="000000"/>
          <w:sz w:val="24"/>
        </w:rPr>
        <w:t xml:space="preserve"> 46603000240</w:t>
      </w:r>
      <w:r w:rsidRPr="001C7B0C">
        <w:rPr>
          <w:rFonts w:ascii="Times New Roman" w:eastAsia="Calibri" w:hAnsi="Times New Roman" w:cs="Times New Roman"/>
          <w:sz w:val="24"/>
          <w:szCs w:val="24"/>
          <w:lang w:eastAsia="lv-LV"/>
        </w:rPr>
        <w:t xml:space="preserve">), kurā visas kapitāla daļas pieder Pašvaldībai; </w:t>
      </w:r>
    </w:p>
    <w:p w14:paraId="4A61561C" w14:textId="77777777" w:rsidR="001C7B0C" w:rsidRPr="001C7B0C" w:rsidRDefault="001C7B0C" w:rsidP="001C7B0C">
      <w:pPr>
        <w:spacing w:after="0" w:line="240" w:lineRule="auto"/>
        <w:ind w:right="283" w:firstLine="567"/>
        <w:jc w:val="both"/>
        <w:rPr>
          <w:rFonts w:ascii="Times New Roman" w:eastAsia="Calibri" w:hAnsi="Times New Roman" w:cs="Times New Roman"/>
          <w:sz w:val="24"/>
          <w:szCs w:val="24"/>
          <w:lang w:eastAsia="lv-LV"/>
        </w:rPr>
      </w:pPr>
      <w:r w:rsidRPr="001C7B0C">
        <w:rPr>
          <w:rFonts w:ascii="Times New Roman" w:eastAsia="Calibri" w:hAnsi="Times New Roman" w:cs="Times New Roman"/>
          <w:sz w:val="24"/>
          <w:szCs w:val="24"/>
          <w:lang w:eastAsia="lv-LV"/>
        </w:rPr>
        <w:t xml:space="preserve">Pilnvarotā persona Pašvaldības administratīvajā teritorijā nodrošina no likuma „Par pašvaldībām" 15.panta pirmās daļas 2.punkta izrietošu uzdevumu - teritorijas labiekārtošana un sanitārās uzkopšana veikšanu; </w:t>
      </w:r>
    </w:p>
    <w:p w14:paraId="13314106" w14:textId="77777777" w:rsidR="001C7B0C" w:rsidRPr="001C7B0C" w:rsidRDefault="001C7B0C" w:rsidP="001C7B0C">
      <w:pPr>
        <w:spacing w:after="0" w:line="240" w:lineRule="auto"/>
        <w:ind w:firstLine="567"/>
        <w:jc w:val="both"/>
        <w:rPr>
          <w:rFonts w:ascii="Times New Roman" w:eastAsia="Calibri" w:hAnsi="Times New Roman" w:cs="Times New Roman"/>
          <w:sz w:val="24"/>
          <w:szCs w:val="24"/>
          <w:lang w:eastAsia="lv-LV"/>
        </w:rPr>
      </w:pPr>
      <w:r w:rsidRPr="001C7B0C">
        <w:rPr>
          <w:rFonts w:ascii="Times New Roman" w:eastAsia="Calibri" w:hAnsi="Times New Roman" w:cs="Times New Roman"/>
          <w:sz w:val="24"/>
          <w:szCs w:val="24"/>
          <w:lang w:eastAsia="lv-LV"/>
        </w:rPr>
        <w:t xml:space="preserve">lai nodrošinātu Limbažu pilsētas teritorijas sanitāro tīrību, tās apsaimniekošanu, uzturēšanu un izmantošanu sabiedrības interesēs; </w:t>
      </w:r>
    </w:p>
    <w:p w14:paraId="63983647" w14:textId="51CFC324" w:rsidR="001C7B0C" w:rsidRPr="001C7B0C" w:rsidRDefault="001C7B0C" w:rsidP="001C7B0C">
      <w:pPr>
        <w:spacing w:after="0" w:line="240" w:lineRule="auto"/>
        <w:ind w:firstLine="567"/>
        <w:jc w:val="both"/>
        <w:rPr>
          <w:rFonts w:ascii="Times New Roman" w:eastAsia="Calibri" w:hAnsi="Times New Roman" w:cs="Times New Roman"/>
          <w:sz w:val="24"/>
          <w:szCs w:val="24"/>
          <w:lang w:eastAsia="lv-LV"/>
        </w:rPr>
      </w:pPr>
      <w:r w:rsidRPr="001C7B0C">
        <w:rPr>
          <w:rFonts w:ascii="Times New Roman" w:eastAsia="Calibri" w:hAnsi="Times New Roman" w:cs="Times New Roman"/>
          <w:sz w:val="24"/>
          <w:szCs w:val="24"/>
          <w:lang w:eastAsia="lv-LV"/>
        </w:rPr>
        <w:t>pamatojoties uz</w:t>
      </w:r>
      <w:r w:rsidR="00A56F78">
        <w:rPr>
          <w:rFonts w:ascii="Times New Roman" w:eastAsia="Calibri" w:hAnsi="Times New Roman" w:cs="Times New Roman"/>
          <w:sz w:val="24"/>
          <w:szCs w:val="24"/>
          <w:lang w:eastAsia="lv-LV"/>
        </w:rPr>
        <w:t xml:space="preserve"> Limbažu novada domes 2021.gada </w:t>
      </w:r>
      <w:r w:rsidRPr="001C7B0C">
        <w:rPr>
          <w:rFonts w:ascii="Times New Roman" w:eastAsia="Calibri" w:hAnsi="Times New Roman" w:cs="Times New Roman"/>
          <w:sz w:val="24"/>
          <w:szCs w:val="24"/>
          <w:lang w:eastAsia="lv-LV"/>
        </w:rPr>
        <w:t>__</w:t>
      </w:r>
      <w:r w:rsidR="00A56F78">
        <w:rPr>
          <w:rFonts w:ascii="Times New Roman" w:eastAsia="Calibri" w:hAnsi="Times New Roman" w:cs="Times New Roman"/>
          <w:sz w:val="24"/>
          <w:szCs w:val="24"/>
          <w:lang w:eastAsia="lv-LV"/>
        </w:rPr>
        <w:t>.marta lēmumu Nr.___</w:t>
      </w:r>
      <w:r w:rsidRPr="001C7B0C">
        <w:rPr>
          <w:rFonts w:ascii="Times New Roman" w:eastAsia="Calibri" w:hAnsi="Times New Roman" w:cs="Times New Roman"/>
          <w:sz w:val="24"/>
          <w:szCs w:val="24"/>
          <w:lang w:eastAsia="lv-LV"/>
        </w:rPr>
        <w:t xml:space="preserve"> (protokols Nr._____</w:t>
      </w:r>
      <w:r w:rsidR="00A56F78">
        <w:rPr>
          <w:rFonts w:ascii="Times New Roman" w:eastAsia="Calibri" w:hAnsi="Times New Roman" w:cs="Times New Roman"/>
          <w:sz w:val="24"/>
          <w:szCs w:val="24"/>
          <w:lang w:eastAsia="lv-LV"/>
        </w:rPr>
        <w:t xml:space="preserve">, </w:t>
      </w:r>
      <w:r w:rsidRPr="001C7B0C">
        <w:rPr>
          <w:rFonts w:ascii="Times New Roman" w:eastAsia="Calibri" w:hAnsi="Times New Roman" w:cs="Times New Roman"/>
          <w:sz w:val="24"/>
          <w:szCs w:val="24"/>
          <w:lang w:eastAsia="lv-LV"/>
        </w:rPr>
        <w:t>_____</w:t>
      </w:r>
      <w:r w:rsidR="00A56F78">
        <w:rPr>
          <w:rFonts w:ascii="Times New Roman" w:eastAsia="Calibri" w:hAnsi="Times New Roman" w:cs="Times New Roman"/>
          <w:sz w:val="24"/>
          <w:szCs w:val="24"/>
          <w:lang w:eastAsia="lv-LV"/>
        </w:rPr>
        <w:t>.</w:t>
      </w:r>
      <w:r w:rsidRPr="001C7B0C">
        <w:rPr>
          <w:rFonts w:ascii="Times New Roman" w:eastAsia="Calibri" w:hAnsi="Times New Roman" w:cs="Times New Roman"/>
          <w:sz w:val="24"/>
          <w:szCs w:val="24"/>
          <w:lang w:eastAsia="lv-LV"/>
        </w:rPr>
        <w:t xml:space="preserve">§), kas pieņemts saskaņā ar Valsts pārvaldes iekārtas likuma 45.panta trešo daļu, noslēdz šāda satura deleģēšanas līgumu (turpmāk - Līgums): </w:t>
      </w:r>
    </w:p>
    <w:p w14:paraId="61673D59" w14:textId="77777777" w:rsidR="001C7B0C" w:rsidRPr="001C7B0C" w:rsidRDefault="001C7B0C" w:rsidP="001C7B0C">
      <w:pPr>
        <w:spacing w:after="0" w:line="240" w:lineRule="auto"/>
        <w:jc w:val="center"/>
        <w:rPr>
          <w:rFonts w:ascii="Times New Roman" w:eastAsia="Calibri" w:hAnsi="Times New Roman" w:cs="Times New Roman"/>
          <w:b/>
          <w:bCs/>
          <w:sz w:val="24"/>
          <w:szCs w:val="24"/>
          <w:lang w:eastAsia="lv-LV"/>
        </w:rPr>
      </w:pPr>
    </w:p>
    <w:p w14:paraId="50A96D53" w14:textId="77777777" w:rsidR="001C7B0C" w:rsidRPr="001C7B0C" w:rsidRDefault="001C7B0C" w:rsidP="001C7B0C">
      <w:pPr>
        <w:spacing w:after="0" w:line="240" w:lineRule="auto"/>
        <w:jc w:val="center"/>
        <w:rPr>
          <w:rFonts w:ascii="Times New Roman" w:eastAsia="Calibri" w:hAnsi="Times New Roman" w:cs="Times New Roman"/>
          <w:b/>
          <w:bCs/>
          <w:sz w:val="24"/>
          <w:szCs w:val="24"/>
          <w:lang w:eastAsia="lv-LV"/>
        </w:rPr>
      </w:pPr>
      <w:r w:rsidRPr="001C7B0C">
        <w:rPr>
          <w:rFonts w:ascii="Times New Roman" w:eastAsia="Calibri" w:hAnsi="Times New Roman" w:cs="Times New Roman"/>
          <w:b/>
          <w:bCs/>
          <w:sz w:val="24"/>
          <w:szCs w:val="24"/>
          <w:lang w:eastAsia="lv-LV"/>
        </w:rPr>
        <w:t>I Deleģētais pārvaldes uzdevums</w:t>
      </w:r>
    </w:p>
    <w:p w14:paraId="0ED3FBDF" w14:textId="77777777" w:rsidR="001C7B0C" w:rsidRPr="001C7B0C" w:rsidRDefault="001C7B0C" w:rsidP="001C7B0C">
      <w:pPr>
        <w:spacing w:after="0" w:line="240" w:lineRule="auto"/>
        <w:jc w:val="center"/>
        <w:rPr>
          <w:rFonts w:ascii="Times New Roman" w:eastAsia="Calibri" w:hAnsi="Times New Roman" w:cs="Times New Roman"/>
          <w:b/>
          <w:bCs/>
          <w:sz w:val="24"/>
          <w:szCs w:val="24"/>
          <w:lang w:eastAsia="lv-LV"/>
        </w:rPr>
      </w:pPr>
    </w:p>
    <w:p w14:paraId="75725102" w14:textId="77777777" w:rsidR="001C7B0C" w:rsidRPr="001C7B0C" w:rsidRDefault="001C7B0C" w:rsidP="001C7B0C">
      <w:pPr>
        <w:numPr>
          <w:ilvl w:val="0"/>
          <w:numId w:val="9"/>
        </w:numPr>
        <w:spacing w:after="0" w:line="240" w:lineRule="auto"/>
        <w:ind w:left="0" w:firstLine="284"/>
        <w:contextualSpacing/>
        <w:jc w:val="both"/>
        <w:rPr>
          <w:rFonts w:ascii="Calibri" w:eastAsia="Calibri" w:hAnsi="Calibri" w:cs="Times New Roman"/>
          <w:b/>
          <w:bCs/>
          <w:caps/>
          <w:smallCaps/>
          <w:sz w:val="24"/>
          <w:szCs w:val="24"/>
          <w:lang w:eastAsia="ar-SA"/>
        </w:rPr>
      </w:pPr>
      <w:r w:rsidRPr="001C7B0C">
        <w:rPr>
          <w:rFonts w:ascii="Times New Roman" w:eastAsia="Calibri" w:hAnsi="Times New Roman" w:cs="Times New Roman"/>
          <w:sz w:val="24"/>
          <w:szCs w:val="24"/>
          <w:lang w:eastAsia="lv-LV"/>
        </w:rPr>
        <w:t xml:space="preserve">Pašvaldība deleģē Pilnvaroto personu veikt un Pilnvarotā persona apņemas saskaņā ar spēkā esošo normatīvo aktu prasībām veikt no likuma „Par pašvaldībām" 15.panta pirmās daļas 2.punkta </w:t>
      </w:r>
      <w:r w:rsidRPr="001C7B0C">
        <w:rPr>
          <w:rFonts w:ascii="Times New Roman" w:eastAsia="Calibri" w:hAnsi="Times New Roman" w:cs="Times New Roman"/>
          <w:sz w:val="24"/>
          <w:szCs w:val="24"/>
          <w:lang w:eastAsia="lv-LV"/>
        </w:rPr>
        <w:lastRenderedPageBreak/>
        <w:t xml:space="preserve">izrietošas pašvaldības autonomās funkcijas - gādāt par savas administratīvās teritorijas labiekārtošanu un sanitāro tīrību - </w:t>
      </w:r>
      <w:r w:rsidRPr="001C7B0C">
        <w:rPr>
          <w:rFonts w:ascii="Times New Roman" w:eastAsia="Calibri" w:hAnsi="Times New Roman" w:cs="Times New Roman"/>
          <w:bCs/>
          <w:sz w:val="24"/>
          <w:szCs w:val="24"/>
        </w:rPr>
        <w:t>veikt Limbažu pilsētas teritorijas uzkopšanu.</w:t>
      </w:r>
      <w:r w:rsidRPr="001C7B0C">
        <w:rPr>
          <w:rFonts w:ascii="Times New Roman" w:eastAsia="Calibri" w:hAnsi="Times New Roman" w:cs="Times New Roman"/>
          <w:sz w:val="24"/>
          <w:szCs w:val="24"/>
          <w:lang w:eastAsia="lv-LV"/>
        </w:rPr>
        <w:t xml:space="preserve"> </w:t>
      </w:r>
    </w:p>
    <w:p w14:paraId="3D9AA001" w14:textId="77777777" w:rsidR="001C7B0C" w:rsidRPr="001C7B0C" w:rsidRDefault="001C7B0C" w:rsidP="001C7B0C">
      <w:pPr>
        <w:numPr>
          <w:ilvl w:val="0"/>
          <w:numId w:val="9"/>
        </w:numPr>
        <w:spacing w:after="0" w:line="240" w:lineRule="auto"/>
        <w:ind w:left="0" w:firstLine="284"/>
        <w:contextualSpacing/>
        <w:jc w:val="both"/>
        <w:rPr>
          <w:rFonts w:ascii="Times New Roman" w:eastAsia="Calibri" w:hAnsi="Times New Roman" w:cs="Times New Roman"/>
          <w:sz w:val="24"/>
          <w:szCs w:val="24"/>
          <w:lang w:eastAsia="lv-LV"/>
        </w:rPr>
      </w:pPr>
      <w:r w:rsidRPr="001C7B0C">
        <w:rPr>
          <w:rFonts w:ascii="Times New Roman" w:eastAsia="Calibri" w:hAnsi="Times New Roman" w:cs="Times New Roman"/>
          <w:sz w:val="24"/>
          <w:szCs w:val="24"/>
          <w:lang w:eastAsia="lv-LV"/>
        </w:rPr>
        <w:t xml:space="preserve">Pilnvarotā persona darbojas, ar Līgumu deleģētos pārvaldes uzdevumus un no tiem izrietošos pakalpojumus sniedz Limbažu pilsētas teritorijā. </w:t>
      </w:r>
    </w:p>
    <w:p w14:paraId="6FF91DF4" w14:textId="77777777" w:rsidR="001C7B0C" w:rsidRPr="001C7B0C" w:rsidRDefault="001C7B0C" w:rsidP="001C7B0C">
      <w:pPr>
        <w:spacing w:before="120" w:after="120" w:line="240" w:lineRule="auto"/>
        <w:contextualSpacing/>
        <w:jc w:val="center"/>
        <w:rPr>
          <w:rFonts w:ascii="Times New Roman" w:eastAsia="Calibri" w:hAnsi="Times New Roman" w:cs="Times New Roman"/>
          <w:b/>
          <w:bCs/>
          <w:sz w:val="24"/>
          <w:szCs w:val="24"/>
          <w:lang w:eastAsia="lv-LV"/>
        </w:rPr>
      </w:pPr>
    </w:p>
    <w:p w14:paraId="42FF0071" w14:textId="77777777" w:rsidR="001C7B0C" w:rsidRPr="001C7B0C" w:rsidRDefault="001C7B0C" w:rsidP="001C7B0C">
      <w:pPr>
        <w:spacing w:before="120" w:after="120" w:line="240" w:lineRule="auto"/>
        <w:contextualSpacing/>
        <w:jc w:val="center"/>
        <w:rPr>
          <w:rFonts w:ascii="Times New Roman" w:eastAsia="Calibri" w:hAnsi="Times New Roman" w:cs="Times New Roman"/>
          <w:b/>
          <w:bCs/>
          <w:sz w:val="24"/>
          <w:szCs w:val="24"/>
          <w:lang w:eastAsia="lv-LV"/>
        </w:rPr>
      </w:pPr>
      <w:r w:rsidRPr="001C7B0C">
        <w:rPr>
          <w:rFonts w:ascii="Times New Roman" w:eastAsia="Calibri" w:hAnsi="Times New Roman" w:cs="Times New Roman"/>
          <w:b/>
          <w:bCs/>
          <w:sz w:val="24"/>
          <w:szCs w:val="24"/>
          <w:lang w:eastAsia="lv-LV"/>
        </w:rPr>
        <w:t>II Pašvaldības un Pilnvarotās personas pienākumi un tiesības</w:t>
      </w:r>
    </w:p>
    <w:p w14:paraId="4BC0D0FB" w14:textId="77777777" w:rsidR="001C7B0C" w:rsidRPr="001C7B0C" w:rsidRDefault="001C7B0C" w:rsidP="001C7B0C">
      <w:pPr>
        <w:spacing w:before="120" w:after="120" w:line="240" w:lineRule="auto"/>
        <w:contextualSpacing/>
        <w:jc w:val="center"/>
        <w:rPr>
          <w:rFonts w:ascii="Times New Roman" w:eastAsia="Calibri" w:hAnsi="Times New Roman" w:cs="Times New Roman"/>
          <w:b/>
          <w:bCs/>
          <w:sz w:val="24"/>
          <w:szCs w:val="24"/>
          <w:lang w:eastAsia="lv-LV"/>
        </w:rPr>
      </w:pPr>
    </w:p>
    <w:p w14:paraId="3F1E1688" w14:textId="77777777" w:rsidR="001C7B0C" w:rsidRPr="001C7B0C" w:rsidRDefault="001C7B0C" w:rsidP="001C7B0C">
      <w:pPr>
        <w:numPr>
          <w:ilvl w:val="0"/>
          <w:numId w:val="9"/>
        </w:numPr>
        <w:spacing w:after="0" w:line="240" w:lineRule="auto"/>
        <w:ind w:left="0" w:firstLine="284"/>
        <w:contextualSpacing/>
        <w:jc w:val="both"/>
        <w:rPr>
          <w:rFonts w:ascii="Times New Roman" w:eastAsia="Calibri" w:hAnsi="Times New Roman" w:cs="Times New Roman"/>
          <w:sz w:val="24"/>
        </w:rPr>
      </w:pPr>
      <w:r w:rsidRPr="001C7B0C">
        <w:rPr>
          <w:rFonts w:ascii="Times New Roman" w:eastAsia="Calibri" w:hAnsi="Times New Roman" w:cs="Times New Roman"/>
          <w:sz w:val="24"/>
        </w:rPr>
        <w:t xml:space="preserve">Pašvaldība: </w:t>
      </w:r>
    </w:p>
    <w:p w14:paraId="00534816" w14:textId="77777777" w:rsidR="001C7B0C" w:rsidRPr="001C7B0C" w:rsidRDefault="001C7B0C" w:rsidP="001C7B0C">
      <w:pPr>
        <w:spacing w:after="0" w:line="240" w:lineRule="auto"/>
        <w:ind w:firstLine="426"/>
        <w:contextualSpacing/>
        <w:jc w:val="both"/>
        <w:rPr>
          <w:rFonts w:ascii="Times New Roman" w:eastAsia="Calibri" w:hAnsi="Times New Roman" w:cs="Times New Roman"/>
          <w:sz w:val="24"/>
          <w:szCs w:val="24"/>
          <w:lang w:eastAsia="lv-LV"/>
        </w:rPr>
      </w:pPr>
      <w:r w:rsidRPr="001C7B0C">
        <w:rPr>
          <w:rFonts w:ascii="Times New Roman" w:eastAsia="Calibri" w:hAnsi="Times New Roman" w:cs="Times New Roman"/>
          <w:sz w:val="24"/>
          <w:szCs w:val="24"/>
          <w:lang w:eastAsia="lv-LV"/>
        </w:rPr>
        <w:t xml:space="preserve">3.1. nodrošina netraucētu Līguma izpildi Pilnvarotajai personai, veicot deleģētos pārvaldes uzdevumus; </w:t>
      </w:r>
    </w:p>
    <w:p w14:paraId="16011DF4" w14:textId="77777777" w:rsidR="001C7B0C" w:rsidRPr="001C7B0C" w:rsidRDefault="001C7B0C" w:rsidP="001C7B0C">
      <w:pPr>
        <w:spacing w:after="0" w:line="240" w:lineRule="auto"/>
        <w:ind w:firstLine="426"/>
        <w:contextualSpacing/>
        <w:jc w:val="both"/>
        <w:rPr>
          <w:rFonts w:ascii="Times New Roman" w:eastAsia="Calibri" w:hAnsi="Times New Roman" w:cs="Times New Roman"/>
          <w:sz w:val="24"/>
          <w:szCs w:val="24"/>
          <w:lang w:eastAsia="lv-LV"/>
        </w:rPr>
      </w:pPr>
      <w:r w:rsidRPr="001C7B0C">
        <w:rPr>
          <w:rFonts w:ascii="Times New Roman" w:eastAsia="Calibri" w:hAnsi="Times New Roman" w:cs="Times New Roman"/>
          <w:sz w:val="24"/>
          <w:szCs w:val="24"/>
          <w:lang w:eastAsia="lv-LV"/>
        </w:rPr>
        <w:t xml:space="preserve">3.2. kontrolē Līguma izpildi; </w:t>
      </w:r>
    </w:p>
    <w:p w14:paraId="43E6E8B1" w14:textId="77777777" w:rsidR="001C7B0C" w:rsidRPr="001C7B0C" w:rsidRDefault="001C7B0C" w:rsidP="001C7B0C">
      <w:pPr>
        <w:spacing w:after="0" w:line="240" w:lineRule="auto"/>
        <w:ind w:firstLine="426"/>
        <w:contextualSpacing/>
        <w:jc w:val="both"/>
        <w:rPr>
          <w:rFonts w:ascii="Times New Roman" w:eastAsia="Calibri" w:hAnsi="Times New Roman" w:cs="Times New Roman"/>
          <w:sz w:val="24"/>
          <w:szCs w:val="24"/>
          <w:lang w:eastAsia="lv-LV"/>
        </w:rPr>
      </w:pPr>
      <w:r w:rsidRPr="001C7B0C">
        <w:rPr>
          <w:rFonts w:ascii="Times New Roman" w:eastAsia="Calibri" w:hAnsi="Times New Roman" w:cs="Times New Roman"/>
          <w:sz w:val="24"/>
          <w:szCs w:val="24"/>
          <w:lang w:eastAsia="lv-LV"/>
        </w:rPr>
        <w:t xml:space="preserve">3.3. dod uzdevumus Pilnvarotajai personai Līguma 1.punktā deleģēto pārvaldes uzdevumu izpildei saskaņā ar līguma pielikumos pievienotajiem darba uzdevumiem par laika periodu no 2021.gada 1.aprīļa līdz 2022.gada 31.martam. </w:t>
      </w:r>
    </w:p>
    <w:p w14:paraId="0C79A859" w14:textId="77777777" w:rsidR="001C7B0C" w:rsidRPr="001C7B0C" w:rsidRDefault="001C7B0C" w:rsidP="001C7B0C">
      <w:pPr>
        <w:spacing w:after="0" w:line="240" w:lineRule="auto"/>
        <w:ind w:firstLine="426"/>
        <w:contextualSpacing/>
        <w:jc w:val="both"/>
        <w:rPr>
          <w:rFonts w:ascii="Times New Roman" w:eastAsia="Calibri" w:hAnsi="Times New Roman" w:cs="Times New Roman"/>
          <w:sz w:val="24"/>
          <w:szCs w:val="24"/>
          <w:lang w:eastAsia="lv-LV"/>
        </w:rPr>
      </w:pPr>
      <w:r w:rsidRPr="001C7B0C">
        <w:rPr>
          <w:rFonts w:ascii="Times New Roman" w:eastAsia="Calibri" w:hAnsi="Times New Roman" w:cs="Times New Roman"/>
          <w:sz w:val="24"/>
          <w:szCs w:val="24"/>
          <w:lang w:eastAsia="lv-LV"/>
        </w:rPr>
        <w:t xml:space="preserve">3.4. normatīvajos aktos un Līgumā noteiktā kārtībā apmaksā Pilnvarotajai personai Līguma 1.punktā noteikto deleģēto pārvaldes uzdevumu izpildi; </w:t>
      </w:r>
    </w:p>
    <w:p w14:paraId="323C266A" w14:textId="77777777" w:rsidR="001C7B0C" w:rsidRPr="001C7B0C" w:rsidRDefault="001C7B0C" w:rsidP="001C7B0C">
      <w:pPr>
        <w:numPr>
          <w:ilvl w:val="0"/>
          <w:numId w:val="9"/>
        </w:numPr>
        <w:spacing w:after="0" w:line="240" w:lineRule="auto"/>
        <w:ind w:left="0" w:firstLine="284"/>
        <w:contextualSpacing/>
        <w:jc w:val="both"/>
        <w:rPr>
          <w:rFonts w:ascii="Times New Roman" w:eastAsia="Calibri" w:hAnsi="Times New Roman" w:cs="Times New Roman"/>
          <w:sz w:val="24"/>
        </w:rPr>
      </w:pPr>
      <w:r w:rsidRPr="001C7B0C">
        <w:rPr>
          <w:rFonts w:ascii="Times New Roman" w:eastAsia="Calibri" w:hAnsi="Times New Roman" w:cs="Times New Roman"/>
          <w:sz w:val="24"/>
        </w:rPr>
        <w:t xml:space="preserve">Pilnvarotā persona: </w:t>
      </w:r>
    </w:p>
    <w:p w14:paraId="489A804E" w14:textId="77777777" w:rsidR="001C7B0C" w:rsidRPr="001C7B0C" w:rsidRDefault="001C7B0C" w:rsidP="001C7B0C">
      <w:pPr>
        <w:spacing w:after="0" w:line="240" w:lineRule="auto"/>
        <w:ind w:firstLine="426"/>
        <w:contextualSpacing/>
        <w:jc w:val="both"/>
        <w:rPr>
          <w:rFonts w:ascii="Times New Roman" w:eastAsia="Calibri" w:hAnsi="Times New Roman" w:cs="Times New Roman"/>
          <w:sz w:val="24"/>
          <w:szCs w:val="24"/>
          <w:lang w:eastAsia="lv-LV"/>
        </w:rPr>
      </w:pPr>
      <w:r w:rsidRPr="001C7B0C">
        <w:rPr>
          <w:rFonts w:ascii="Times New Roman" w:eastAsia="Calibri" w:hAnsi="Times New Roman" w:cs="Times New Roman"/>
          <w:sz w:val="24"/>
          <w:szCs w:val="24"/>
          <w:lang w:eastAsia="lv-LV"/>
        </w:rPr>
        <w:t xml:space="preserve">4.1. patstāvīgi veic ar Līgumu deleģētos pārvaldes uzdevumus normatīvajos aktos un Līgumā noteiktā kārtībā un kvalitātē, nodrošinot iedzīvotājiem iespējami labākos drošības, pieejamības, regularitātes un kvalitātes pakalpojumu saņemšanu; </w:t>
      </w:r>
    </w:p>
    <w:p w14:paraId="6A391B55" w14:textId="77777777" w:rsidR="001C7B0C" w:rsidRPr="001C7B0C" w:rsidRDefault="001C7B0C" w:rsidP="001C7B0C">
      <w:pPr>
        <w:spacing w:after="0" w:line="240" w:lineRule="auto"/>
        <w:ind w:firstLine="426"/>
        <w:contextualSpacing/>
        <w:jc w:val="both"/>
        <w:rPr>
          <w:rFonts w:ascii="Times New Roman" w:eastAsia="Calibri" w:hAnsi="Times New Roman" w:cs="Times New Roman"/>
          <w:sz w:val="24"/>
          <w:szCs w:val="24"/>
          <w:lang w:eastAsia="lv-LV"/>
        </w:rPr>
      </w:pPr>
      <w:r w:rsidRPr="001C7B0C">
        <w:rPr>
          <w:rFonts w:ascii="Times New Roman" w:eastAsia="Calibri" w:hAnsi="Times New Roman" w:cs="Times New Roman"/>
          <w:sz w:val="24"/>
          <w:szCs w:val="24"/>
          <w:lang w:eastAsia="lv-LV"/>
        </w:rPr>
        <w:t xml:space="preserve">4.2. Līguma 1.punktā noteiktos deleģētos pārvaldes uzdevumus veic atbilstoši Pašvaldības budžetā apstiprinātajiem darbu apjomiem un Līgumā noteiktā kārtībā; </w:t>
      </w:r>
    </w:p>
    <w:p w14:paraId="2BDA7468" w14:textId="77777777" w:rsidR="001C7B0C" w:rsidRPr="001C7B0C" w:rsidRDefault="001C7B0C" w:rsidP="001C7B0C">
      <w:pPr>
        <w:spacing w:after="0" w:line="240" w:lineRule="auto"/>
        <w:ind w:firstLine="426"/>
        <w:contextualSpacing/>
        <w:jc w:val="both"/>
        <w:rPr>
          <w:rFonts w:ascii="Times New Roman" w:eastAsia="Calibri" w:hAnsi="Times New Roman" w:cs="Times New Roman"/>
          <w:sz w:val="24"/>
          <w:szCs w:val="24"/>
          <w:lang w:eastAsia="lv-LV"/>
        </w:rPr>
      </w:pPr>
      <w:r w:rsidRPr="001C7B0C">
        <w:rPr>
          <w:rFonts w:ascii="Times New Roman" w:eastAsia="Calibri" w:hAnsi="Times New Roman" w:cs="Times New Roman"/>
          <w:sz w:val="24"/>
          <w:szCs w:val="24"/>
          <w:lang w:eastAsia="lv-LV"/>
        </w:rPr>
        <w:t xml:space="preserve">4.3. patstāvīgi veic visus nepieciešamos pasākumus deleģēto pārvaldes uzdevumu īstenošanai, tajā skaitā veic materiālo resursu iegādi, investīciju projektu realizāciju un papildus finanšu līdzekļu piesaisti, kas var uzlabot Līgumā deleģēto pārvaldes uzdevumu izpildes efektivitāti un kvalitāti; </w:t>
      </w:r>
    </w:p>
    <w:p w14:paraId="76B07C2A" w14:textId="77777777" w:rsidR="001C7B0C" w:rsidRPr="001C7B0C" w:rsidRDefault="001C7B0C" w:rsidP="001C7B0C">
      <w:pPr>
        <w:spacing w:after="0" w:line="240" w:lineRule="auto"/>
        <w:ind w:firstLine="426"/>
        <w:contextualSpacing/>
        <w:jc w:val="both"/>
        <w:rPr>
          <w:rFonts w:ascii="Times New Roman" w:eastAsia="Calibri" w:hAnsi="Times New Roman" w:cs="Times New Roman"/>
          <w:sz w:val="24"/>
          <w:szCs w:val="24"/>
          <w:lang w:eastAsia="lv-LV"/>
        </w:rPr>
      </w:pPr>
      <w:r w:rsidRPr="001C7B0C">
        <w:rPr>
          <w:rFonts w:ascii="Times New Roman" w:eastAsia="Calibri" w:hAnsi="Times New Roman" w:cs="Times New Roman"/>
          <w:sz w:val="24"/>
          <w:szCs w:val="24"/>
          <w:lang w:eastAsia="lv-LV"/>
        </w:rPr>
        <w:t xml:space="preserve">4.4. jautājumos, kas saistīti ar deleģēto pārvaldes uzdevumu izpildi un kurus Pilnvarotā persona ir tiesīga izlemt patstāvīgi, Pilnvarotā persona rīkojas kā krietns un rūpīgs saimnieks; </w:t>
      </w:r>
    </w:p>
    <w:p w14:paraId="6B9854E9" w14:textId="77777777" w:rsidR="001C7B0C" w:rsidRPr="001C7B0C" w:rsidRDefault="001C7B0C" w:rsidP="001C7B0C">
      <w:pPr>
        <w:spacing w:after="0" w:line="240" w:lineRule="auto"/>
        <w:ind w:firstLine="426"/>
        <w:jc w:val="both"/>
        <w:rPr>
          <w:rFonts w:ascii="Times New Roman" w:eastAsia="Calibri" w:hAnsi="Times New Roman" w:cs="Times New Roman"/>
          <w:sz w:val="24"/>
          <w:szCs w:val="24"/>
          <w:lang w:eastAsia="lv-LV"/>
        </w:rPr>
      </w:pPr>
      <w:r w:rsidRPr="001C7B0C">
        <w:rPr>
          <w:rFonts w:ascii="Times New Roman" w:eastAsia="Calibri" w:hAnsi="Times New Roman" w:cs="Times New Roman"/>
          <w:sz w:val="24"/>
          <w:szCs w:val="24"/>
          <w:lang w:eastAsia="lv-LV"/>
        </w:rPr>
        <w:t xml:space="preserve">4.5. uztur un atjauno savus pamatlīdzekļus un nepieciešamo tehnisko aprīkojumu, attīsta infrastruktūru, lai nodrošinātu deleģēto pārvaldes uzdevumu īstenošanu un pakalpojumu sniegšanu iedzīvotājiem; </w:t>
      </w:r>
    </w:p>
    <w:p w14:paraId="4DFE6003" w14:textId="77777777" w:rsidR="001C7B0C" w:rsidRPr="001C7B0C" w:rsidRDefault="001C7B0C" w:rsidP="001C7B0C">
      <w:pPr>
        <w:spacing w:after="0" w:line="240" w:lineRule="auto"/>
        <w:ind w:firstLine="426"/>
        <w:jc w:val="both"/>
        <w:rPr>
          <w:rFonts w:ascii="Times New Roman" w:eastAsia="Calibri" w:hAnsi="Times New Roman" w:cs="Times New Roman"/>
          <w:sz w:val="24"/>
          <w:szCs w:val="24"/>
          <w:lang w:eastAsia="lv-LV"/>
        </w:rPr>
      </w:pPr>
      <w:r w:rsidRPr="001C7B0C">
        <w:rPr>
          <w:rFonts w:ascii="Times New Roman" w:eastAsia="Calibri" w:hAnsi="Times New Roman" w:cs="Times New Roman"/>
          <w:sz w:val="24"/>
          <w:szCs w:val="24"/>
          <w:lang w:eastAsia="lv-LV"/>
        </w:rPr>
        <w:t xml:space="preserve">4.6. lai novērtētu Pašvaldības iedzīvotāju apmierinātību ar pakalpojumu sniegšanas un deleģēto pārvaldes uzdevumu veikšanas kvalitāti, organizē un piedalās informēšanas pasākumos un aptaujās, kā arī pētījumos par Pašvaldības iedzīvotāju apmierinātību par Pilnvarotās personas sniegtajiem pakalpojumiem un īstenotajiem deleģētajiem pārvaldes uzdevumiem saskaņā ar Līgumu. </w:t>
      </w:r>
    </w:p>
    <w:p w14:paraId="32B62630" w14:textId="77777777" w:rsidR="001C7B0C" w:rsidRPr="001C7B0C" w:rsidRDefault="001C7B0C" w:rsidP="001C7B0C">
      <w:pPr>
        <w:numPr>
          <w:ilvl w:val="0"/>
          <w:numId w:val="9"/>
        </w:numPr>
        <w:spacing w:after="0" w:line="240" w:lineRule="auto"/>
        <w:ind w:left="0" w:firstLine="284"/>
        <w:contextualSpacing/>
        <w:jc w:val="both"/>
        <w:rPr>
          <w:rFonts w:ascii="Times New Roman" w:eastAsia="Calibri" w:hAnsi="Times New Roman" w:cs="Times New Roman"/>
          <w:sz w:val="24"/>
        </w:rPr>
      </w:pPr>
      <w:r w:rsidRPr="001C7B0C">
        <w:rPr>
          <w:rFonts w:ascii="Times New Roman" w:eastAsia="Calibri" w:hAnsi="Times New Roman" w:cs="Times New Roman"/>
          <w:sz w:val="24"/>
        </w:rPr>
        <w:t xml:space="preserve">Pilnvarotajai personai nav tiesības ar Līgumu deleģētos pārvaldes uzdevumus un no tiem izrietošos pakalpojumu sniegšanas pienākumus un tiesības deleģēt citām personām. </w:t>
      </w:r>
    </w:p>
    <w:p w14:paraId="10E3C3C6" w14:textId="77777777" w:rsidR="001C7B0C" w:rsidRPr="001C7B0C" w:rsidRDefault="001C7B0C" w:rsidP="001C7B0C">
      <w:pPr>
        <w:spacing w:after="0" w:line="240" w:lineRule="auto"/>
        <w:ind w:firstLine="426"/>
        <w:jc w:val="center"/>
        <w:rPr>
          <w:rFonts w:ascii="Times New Roman" w:eastAsia="Calibri" w:hAnsi="Times New Roman" w:cs="Times New Roman"/>
          <w:b/>
          <w:bCs/>
          <w:sz w:val="24"/>
          <w:szCs w:val="24"/>
          <w:lang w:eastAsia="lv-LV"/>
        </w:rPr>
      </w:pPr>
    </w:p>
    <w:p w14:paraId="0CDA4F96" w14:textId="77777777" w:rsidR="001C7B0C" w:rsidRPr="001C7B0C" w:rsidRDefault="001C7B0C" w:rsidP="001C7B0C">
      <w:pPr>
        <w:spacing w:after="0" w:line="240" w:lineRule="auto"/>
        <w:ind w:firstLine="426"/>
        <w:jc w:val="center"/>
        <w:rPr>
          <w:rFonts w:ascii="Times New Roman" w:eastAsia="Calibri" w:hAnsi="Times New Roman" w:cs="Times New Roman"/>
          <w:b/>
          <w:bCs/>
          <w:sz w:val="24"/>
          <w:szCs w:val="24"/>
          <w:lang w:eastAsia="lv-LV"/>
        </w:rPr>
      </w:pPr>
      <w:r w:rsidRPr="001C7B0C">
        <w:rPr>
          <w:rFonts w:ascii="Times New Roman" w:eastAsia="Calibri" w:hAnsi="Times New Roman" w:cs="Times New Roman"/>
          <w:b/>
          <w:bCs/>
          <w:sz w:val="24"/>
          <w:szCs w:val="24"/>
          <w:lang w:eastAsia="lv-LV"/>
        </w:rPr>
        <w:t>III Savstarpējo norēķinu kārtība</w:t>
      </w:r>
    </w:p>
    <w:p w14:paraId="2E2BDA00" w14:textId="77777777" w:rsidR="001C7B0C" w:rsidRPr="001C7B0C" w:rsidRDefault="001C7B0C" w:rsidP="001C7B0C">
      <w:pPr>
        <w:spacing w:after="0" w:line="240" w:lineRule="auto"/>
        <w:ind w:firstLine="426"/>
        <w:jc w:val="center"/>
        <w:rPr>
          <w:rFonts w:ascii="Times New Roman" w:eastAsia="Calibri" w:hAnsi="Times New Roman" w:cs="Times New Roman"/>
          <w:b/>
          <w:bCs/>
          <w:sz w:val="24"/>
          <w:szCs w:val="24"/>
          <w:lang w:eastAsia="lv-LV"/>
        </w:rPr>
      </w:pPr>
    </w:p>
    <w:p w14:paraId="635707CB" w14:textId="77777777" w:rsidR="001C7B0C" w:rsidRPr="001C7B0C" w:rsidRDefault="001C7B0C" w:rsidP="001C7B0C">
      <w:pPr>
        <w:numPr>
          <w:ilvl w:val="0"/>
          <w:numId w:val="9"/>
        </w:numPr>
        <w:spacing w:after="0" w:line="240" w:lineRule="auto"/>
        <w:ind w:left="0" w:firstLine="284"/>
        <w:contextualSpacing/>
        <w:jc w:val="both"/>
        <w:rPr>
          <w:rFonts w:ascii="Times New Roman" w:eastAsia="Calibri" w:hAnsi="Times New Roman" w:cs="Times New Roman"/>
          <w:sz w:val="24"/>
        </w:rPr>
      </w:pPr>
      <w:r w:rsidRPr="001C7B0C">
        <w:rPr>
          <w:rFonts w:ascii="Times New Roman" w:eastAsia="Calibri" w:hAnsi="Times New Roman" w:cs="Times New Roman"/>
          <w:sz w:val="24"/>
        </w:rPr>
        <w:t xml:space="preserve">Līguma 1.punktā noteikto deleģēto pārvaldes uzdevumu veikšana tiek apmaksāta no Pašvaldības budžeta Līguma summa par Līgumā 1.punktā noteikto deleģēto pārvaldes uzdevumu izpildi laikā no 2021.gada 1.aprīļa līdz 2022.gada 31.martam tiek noteikta </w:t>
      </w:r>
      <w:r w:rsidRPr="001C7B0C">
        <w:rPr>
          <w:rFonts w:ascii="Times New Roman" w:eastAsia="Calibri" w:hAnsi="Times New Roman" w:cs="Times New Roman"/>
          <w:b/>
          <w:bCs/>
          <w:sz w:val="24"/>
        </w:rPr>
        <w:t xml:space="preserve">86972,00 (astoņdesmit seši tūkstoši deviņi simti septiņdesmit divi eiro), </w:t>
      </w:r>
      <w:r w:rsidRPr="001C7B0C">
        <w:rPr>
          <w:rFonts w:ascii="Times New Roman" w:eastAsia="Calibri" w:hAnsi="Times New Roman" w:cs="Times New Roman"/>
          <w:b/>
          <w:sz w:val="24"/>
        </w:rPr>
        <w:t xml:space="preserve"> </w:t>
      </w:r>
      <w:r w:rsidRPr="001C7B0C">
        <w:rPr>
          <w:rFonts w:ascii="Times New Roman" w:eastAsia="Calibri" w:hAnsi="Times New Roman" w:cs="Times New Roman"/>
          <w:sz w:val="24"/>
        </w:rPr>
        <w:t xml:space="preserve">saskaņā ar darbu apjomu kopsavilkumu no 2021.gada 1.aprīļa līdz 2022.gada 31.martam, kas pievienota līgumam ir Līguma neatņemama sastāvdaļa. </w:t>
      </w:r>
    </w:p>
    <w:p w14:paraId="1CD2CFC3" w14:textId="77777777" w:rsidR="001C7B0C" w:rsidRPr="001C7B0C" w:rsidRDefault="001C7B0C" w:rsidP="001C7B0C">
      <w:pPr>
        <w:numPr>
          <w:ilvl w:val="0"/>
          <w:numId w:val="9"/>
        </w:numPr>
        <w:spacing w:after="0" w:line="240" w:lineRule="auto"/>
        <w:ind w:left="0" w:firstLine="284"/>
        <w:contextualSpacing/>
        <w:jc w:val="both"/>
        <w:rPr>
          <w:rFonts w:ascii="Times New Roman" w:eastAsia="Calibri" w:hAnsi="Times New Roman" w:cs="Times New Roman"/>
          <w:sz w:val="24"/>
        </w:rPr>
      </w:pPr>
      <w:r w:rsidRPr="001C7B0C">
        <w:rPr>
          <w:rFonts w:ascii="Times New Roman" w:eastAsia="Calibri" w:hAnsi="Times New Roman" w:cs="Times New Roman"/>
          <w:sz w:val="24"/>
        </w:rPr>
        <w:t>Par kārtējā mēnesī veikto deleģēto pārvaldes uzdevumu izpildi, Pašvaldība samaksās Pilnvarotai personai 20 dienu laikā, skaitot no dienas, kad Puses vai to pilnvaroti pārstāvji ir parakstījuši darbu nodošanas - pieņemšanas aktu par faktiski izpildītajiem darbiem kārtējā mēnesī. Samaksa tiek veikta, pamatojoties uz Pušu vai to pilnvarotu pārstāvju parakstītu aktu un Pilnvarotās personas iesniegto rēķinu.</w:t>
      </w:r>
    </w:p>
    <w:p w14:paraId="5E793D96" w14:textId="77777777" w:rsidR="001C7B0C" w:rsidRPr="001C7B0C" w:rsidRDefault="001C7B0C" w:rsidP="001C7B0C">
      <w:pPr>
        <w:numPr>
          <w:ilvl w:val="0"/>
          <w:numId w:val="9"/>
        </w:numPr>
        <w:spacing w:after="0" w:line="240" w:lineRule="auto"/>
        <w:ind w:left="0" w:firstLine="284"/>
        <w:contextualSpacing/>
        <w:jc w:val="both"/>
        <w:rPr>
          <w:rFonts w:ascii="Times New Roman" w:eastAsia="Calibri" w:hAnsi="Times New Roman" w:cs="Times New Roman"/>
          <w:sz w:val="24"/>
        </w:rPr>
      </w:pPr>
      <w:r w:rsidRPr="001C7B0C">
        <w:rPr>
          <w:rFonts w:ascii="Times New Roman" w:eastAsia="Calibri" w:hAnsi="Times New Roman" w:cs="Times New Roman"/>
          <w:sz w:val="24"/>
        </w:rPr>
        <w:t xml:space="preserve">Pašvaldība līgumā noteiktos maksājumus par deleģēto pārvaldes uzdevumu izpildi veic ar pārskaitījumu uz Pilnvarotā personas norādīto bankas kontu. </w:t>
      </w:r>
    </w:p>
    <w:p w14:paraId="6C3C83D9" w14:textId="77777777" w:rsidR="001C7B0C" w:rsidRPr="001C7B0C" w:rsidRDefault="001C7B0C" w:rsidP="001C7B0C">
      <w:pPr>
        <w:spacing w:after="0" w:line="240" w:lineRule="auto"/>
        <w:ind w:firstLine="426"/>
        <w:jc w:val="both"/>
        <w:rPr>
          <w:rFonts w:ascii="Times New Roman" w:eastAsia="Calibri" w:hAnsi="Times New Roman" w:cs="Times New Roman"/>
          <w:sz w:val="24"/>
          <w:szCs w:val="24"/>
          <w:lang w:eastAsia="lv-LV"/>
        </w:rPr>
      </w:pPr>
    </w:p>
    <w:p w14:paraId="689B0C4C" w14:textId="77777777" w:rsidR="001C7B0C" w:rsidRPr="001C7B0C" w:rsidRDefault="001C7B0C" w:rsidP="001C7B0C">
      <w:pPr>
        <w:spacing w:after="0" w:line="240" w:lineRule="auto"/>
        <w:jc w:val="center"/>
        <w:rPr>
          <w:rFonts w:ascii="Times New Roman" w:eastAsia="Calibri" w:hAnsi="Times New Roman" w:cs="Times New Roman"/>
          <w:b/>
          <w:bCs/>
          <w:sz w:val="24"/>
          <w:szCs w:val="24"/>
          <w:lang w:eastAsia="lv-LV"/>
        </w:rPr>
      </w:pPr>
      <w:r w:rsidRPr="001C7B0C">
        <w:rPr>
          <w:rFonts w:ascii="Times New Roman" w:eastAsia="Calibri" w:hAnsi="Times New Roman" w:cs="Times New Roman"/>
          <w:b/>
          <w:bCs/>
          <w:sz w:val="24"/>
          <w:szCs w:val="24"/>
          <w:lang w:eastAsia="lv-LV"/>
        </w:rPr>
        <w:t xml:space="preserve">IV Pārskatu un ziņojumu sniegšanas kārtība, pilnvarotās personas darbības </w:t>
      </w:r>
      <w:proofErr w:type="spellStart"/>
      <w:r w:rsidRPr="001C7B0C">
        <w:rPr>
          <w:rFonts w:ascii="Times New Roman" w:eastAsia="Calibri" w:hAnsi="Times New Roman" w:cs="Times New Roman"/>
          <w:b/>
          <w:bCs/>
          <w:sz w:val="24"/>
          <w:szCs w:val="24"/>
          <w:lang w:eastAsia="lv-LV"/>
        </w:rPr>
        <w:t>izvērtējums</w:t>
      </w:r>
      <w:proofErr w:type="spellEnd"/>
    </w:p>
    <w:p w14:paraId="1F33B22D" w14:textId="77777777" w:rsidR="001C7B0C" w:rsidRPr="001C7B0C" w:rsidRDefault="001C7B0C" w:rsidP="001C7B0C">
      <w:pPr>
        <w:spacing w:after="0" w:line="240" w:lineRule="auto"/>
        <w:ind w:firstLine="426"/>
        <w:jc w:val="both"/>
        <w:rPr>
          <w:rFonts w:ascii="Times New Roman" w:eastAsia="Calibri" w:hAnsi="Times New Roman" w:cs="Times New Roman"/>
          <w:b/>
          <w:bCs/>
          <w:sz w:val="24"/>
          <w:szCs w:val="24"/>
          <w:lang w:eastAsia="lv-LV"/>
        </w:rPr>
      </w:pPr>
    </w:p>
    <w:p w14:paraId="1D4737C6" w14:textId="77777777" w:rsidR="001C7B0C" w:rsidRPr="001C7B0C" w:rsidRDefault="001C7B0C" w:rsidP="001C7B0C">
      <w:pPr>
        <w:numPr>
          <w:ilvl w:val="0"/>
          <w:numId w:val="9"/>
        </w:numPr>
        <w:spacing w:after="0" w:line="240" w:lineRule="auto"/>
        <w:ind w:left="0" w:firstLine="284"/>
        <w:contextualSpacing/>
        <w:jc w:val="both"/>
        <w:rPr>
          <w:rFonts w:ascii="Times New Roman" w:eastAsia="Calibri" w:hAnsi="Times New Roman" w:cs="Times New Roman"/>
          <w:sz w:val="24"/>
        </w:rPr>
      </w:pPr>
      <w:r w:rsidRPr="001C7B0C">
        <w:rPr>
          <w:rFonts w:ascii="Times New Roman" w:eastAsia="Calibri" w:hAnsi="Times New Roman" w:cs="Times New Roman"/>
          <w:sz w:val="24"/>
        </w:rPr>
        <w:t xml:space="preserve">Pilnvarotā persona līdz 2022. gada 1.maijam par veiktajiem darbiem sniedz Pašvaldībai atskaiti par katra deleģētā pārvaldes uzdevuma īstenošanu, kurā norāda informāciju: </w:t>
      </w:r>
    </w:p>
    <w:p w14:paraId="50336F16" w14:textId="77777777" w:rsidR="001C7B0C" w:rsidRPr="001C7B0C" w:rsidRDefault="001C7B0C" w:rsidP="001C7B0C">
      <w:pPr>
        <w:spacing w:after="0" w:line="240" w:lineRule="auto"/>
        <w:ind w:firstLine="426"/>
        <w:jc w:val="both"/>
        <w:rPr>
          <w:rFonts w:ascii="Times New Roman" w:eastAsia="Calibri" w:hAnsi="Times New Roman" w:cs="Times New Roman"/>
          <w:sz w:val="24"/>
          <w:szCs w:val="24"/>
          <w:lang w:eastAsia="lv-LV"/>
        </w:rPr>
      </w:pPr>
      <w:r w:rsidRPr="001C7B0C">
        <w:rPr>
          <w:rFonts w:ascii="Times New Roman" w:eastAsia="Calibri" w:hAnsi="Times New Roman" w:cs="Times New Roman"/>
          <w:sz w:val="24"/>
          <w:szCs w:val="24"/>
          <w:lang w:eastAsia="lv-LV"/>
        </w:rPr>
        <w:t>9.1. par Līguma 1.punktā noteiktajiem deleģētajiem pārvaldes uzdevumiem;</w:t>
      </w:r>
    </w:p>
    <w:p w14:paraId="603975C2" w14:textId="77777777" w:rsidR="001C7B0C" w:rsidRPr="001C7B0C" w:rsidRDefault="001C7B0C" w:rsidP="001C7B0C">
      <w:pPr>
        <w:spacing w:after="0" w:line="240" w:lineRule="auto"/>
        <w:ind w:firstLine="426"/>
        <w:jc w:val="both"/>
        <w:rPr>
          <w:rFonts w:ascii="Times New Roman" w:eastAsia="Calibri" w:hAnsi="Times New Roman" w:cs="Times New Roman"/>
          <w:sz w:val="24"/>
          <w:szCs w:val="24"/>
          <w:lang w:eastAsia="lv-LV"/>
        </w:rPr>
      </w:pPr>
      <w:r w:rsidRPr="001C7B0C">
        <w:rPr>
          <w:rFonts w:ascii="Times New Roman" w:eastAsia="Calibri" w:hAnsi="Times New Roman" w:cs="Times New Roman"/>
          <w:sz w:val="24"/>
          <w:szCs w:val="24"/>
          <w:lang w:eastAsia="lv-LV"/>
        </w:rPr>
        <w:t>9.2. piesaistītajiem finanšu līdzekļiem un investīcijām;</w:t>
      </w:r>
    </w:p>
    <w:p w14:paraId="17677A5B" w14:textId="77777777" w:rsidR="001C7B0C" w:rsidRPr="001C7B0C" w:rsidRDefault="001C7B0C" w:rsidP="001C7B0C">
      <w:pPr>
        <w:spacing w:after="0" w:line="240" w:lineRule="auto"/>
        <w:ind w:firstLine="426"/>
        <w:jc w:val="both"/>
        <w:rPr>
          <w:rFonts w:ascii="Times New Roman" w:eastAsia="Calibri" w:hAnsi="Times New Roman" w:cs="Times New Roman"/>
          <w:sz w:val="24"/>
          <w:szCs w:val="24"/>
          <w:lang w:eastAsia="lv-LV"/>
        </w:rPr>
      </w:pPr>
      <w:r w:rsidRPr="001C7B0C">
        <w:rPr>
          <w:rFonts w:ascii="Times New Roman" w:eastAsia="Calibri" w:hAnsi="Times New Roman" w:cs="Times New Roman"/>
          <w:sz w:val="24"/>
          <w:szCs w:val="24"/>
          <w:lang w:eastAsia="lv-LV"/>
        </w:rPr>
        <w:t>9.3. pilnvarotās personas ilgtermiņa saistību, kas nodrošina deleģēto pārvaldes uzdevumu īstenošanu un no tiem izrietošo pakalpojumu sniegšanu, apmēru;</w:t>
      </w:r>
    </w:p>
    <w:p w14:paraId="77CDB798" w14:textId="77777777" w:rsidR="001C7B0C" w:rsidRPr="001C7B0C" w:rsidRDefault="001C7B0C" w:rsidP="001C7B0C">
      <w:pPr>
        <w:spacing w:after="0" w:line="240" w:lineRule="auto"/>
        <w:ind w:firstLine="426"/>
        <w:jc w:val="both"/>
        <w:rPr>
          <w:rFonts w:ascii="Times New Roman" w:eastAsia="Calibri" w:hAnsi="Times New Roman" w:cs="Times New Roman"/>
          <w:sz w:val="24"/>
          <w:szCs w:val="24"/>
          <w:lang w:eastAsia="lv-LV"/>
        </w:rPr>
      </w:pPr>
      <w:r w:rsidRPr="001C7B0C">
        <w:rPr>
          <w:rFonts w:ascii="Times New Roman" w:eastAsia="Calibri" w:hAnsi="Times New Roman" w:cs="Times New Roman"/>
          <w:sz w:val="24"/>
          <w:szCs w:val="24"/>
          <w:lang w:eastAsia="lv-LV"/>
        </w:rPr>
        <w:t>9.4. ieguldījumiem infrastruktūrā un pamatlīdzekļos, to attīstībā apmēru;</w:t>
      </w:r>
    </w:p>
    <w:p w14:paraId="2A092773" w14:textId="77777777" w:rsidR="001C7B0C" w:rsidRPr="001C7B0C" w:rsidRDefault="001C7B0C" w:rsidP="001C7B0C">
      <w:pPr>
        <w:spacing w:after="0" w:line="240" w:lineRule="auto"/>
        <w:ind w:firstLine="426"/>
        <w:jc w:val="both"/>
        <w:rPr>
          <w:rFonts w:ascii="Times New Roman" w:eastAsia="Calibri" w:hAnsi="Times New Roman" w:cs="Times New Roman"/>
          <w:sz w:val="24"/>
          <w:szCs w:val="24"/>
          <w:lang w:eastAsia="lv-LV"/>
        </w:rPr>
      </w:pPr>
      <w:r w:rsidRPr="001C7B0C">
        <w:rPr>
          <w:rFonts w:ascii="Times New Roman" w:eastAsia="Calibri" w:hAnsi="Times New Roman" w:cs="Times New Roman"/>
          <w:sz w:val="24"/>
          <w:szCs w:val="24"/>
          <w:lang w:eastAsia="lv-LV"/>
        </w:rPr>
        <w:t xml:space="preserve">9.5. citu papildus informāciju pēc Pašvaldības pieprasījuma. </w:t>
      </w:r>
    </w:p>
    <w:p w14:paraId="3C3B298A" w14:textId="77777777" w:rsidR="001C7B0C" w:rsidRPr="001C7B0C" w:rsidRDefault="001C7B0C" w:rsidP="001C7B0C">
      <w:pPr>
        <w:numPr>
          <w:ilvl w:val="0"/>
          <w:numId w:val="9"/>
        </w:numPr>
        <w:spacing w:after="0" w:line="240" w:lineRule="auto"/>
        <w:ind w:left="0" w:firstLine="284"/>
        <w:contextualSpacing/>
        <w:jc w:val="both"/>
        <w:rPr>
          <w:rFonts w:ascii="Times New Roman" w:eastAsia="Calibri" w:hAnsi="Times New Roman" w:cs="Times New Roman"/>
          <w:sz w:val="24"/>
        </w:rPr>
      </w:pPr>
      <w:r w:rsidRPr="001C7B0C">
        <w:rPr>
          <w:rFonts w:ascii="Times New Roman" w:eastAsia="Calibri" w:hAnsi="Times New Roman" w:cs="Times New Roman"/>
          <w:sz w:val="24"/>
        </w:rPr>
        <w:t xml:space="preserve">Pilnvarotā persona līdz 2022.gada 1.maijam iesniedz Pašvaldībai pārskatu par līdzekļu apjomu un izlietojumu. </w:t>
      </w:r>
    </w:p>
    <w:p w14:paraId="44B566E7" w14:textId="77777777" w:rsidR="001C7B0C" w:rsidRPr="001C7B0C" w:rsidRDefault="001C7B0C" w:rsidP="001C7B0C">
      <w:pPr>
        <w:numPr>
          <w:ilvl w:val="0"/>
          <w:numId w:val="9"/>
        </w:numPr>
        <w:spacing w:after="0" w:line="240" w:lineRule="auto"/>
        <w:ind w:left="0" w:firstLine="284"/>
        <w:contextualSpacing/>
        <w:jc w:val="both"/>
        <w:rPr>
          <w:rFonts w:ascii="Times New Roman" w:eastAsia="Calibri" w:hAnsi="Times New Roman" w:cs="Times New Roman"/>
          <w:sz w:val="24"/>
        </w:rPr>
      </w:pPr>
      <w:r w:rsidRPr="001C7B0C">
        <w:rPr>
          <w:rFonts w:ascii="Times New Roman" w:eastAsia="Calibri" w:hAnsi="Times New Roman" w:cs="Times New Roman"/>
          <w:sz w:val="24"/>
        </w:rPr>
        <w:t xml:space="preserve">Līgumā deleģēto pārvaldes uzdevumu izpildes kvalitāti Pašvaldība vērtē pēc šādiem kritērijiem: </w:t>
      </w:r>
    </w:p>
    <w:p w14:paraId="7E39889A" w14:textId="77777777" w:rsidR="001C7B0C" w:rsidRPr="001C7B0C" w:rsidRDefault="001C7B0C" w:rsidP="001C7B0C">
      <w:pPr>
        <w:spacing w:after="0" w:line="240" w:lineRule="auto"/>
        <w:ind w:firstLine="426"/>
        <w:jc w:val="both"/>
        <w:rPr>
          <w:rFonts w:ascii="Times New Roman" w:eastAsia="Calibri" w:hAnsi="Times New Roman" w:cs="Times New Roman"/>
          <w:sz w:val="24"/>
          <w:szCs w:val="24"/>
          <w:lang w:eastAsia="lv-LV"/>
        </w:rPr>
      </w:pPr>
      <w:r w:rsidRPr="001C7B0C">
        <w:rPr>
          <w:rFonts w:ascii="Times New Roman" w:eastAsia="Calibri" w:hAnsi="Times New Roman" w:cs="Times New Roman"/>
          <w:sz w:val="24"/>
          <w:szCs w:val="24"/>
          <w:lang w:eastAsia="lv-LV"/>
        </w:rPr>
        <w:t>11.1. deleģēto pārvaldes uzdevumu veikšanas un no tiem izrietošo pakalpojumu sniegšanas kvalitāte, nepārtrauktība, regularitāte;</w:t>
      </w:r>
    </w:p>
    <w:p w14:paraId="003A703D" w14:textId="77777777" w:rsidR="001C7B0C" w:rsidRPr="001C7B0C" w:rsidRDefault="001C7B0C" w:rsidP="001C7B0C">
      <w:pPr>
        <w:spacing w:after="0" w:line="240" w:lineRule="auto"/>
        <w:ind w:firstLine="426"/>
        <w:jc w:val="both"/>
        <w:rPr>
          <w:rFonts w:ascii="Times New Roman" w:eastAsia="Calibri" w:hAnsi="Times New Roman" w:cs="Times New Roman"/>
          <w:sz w:val="24"/>
          <w:szCs w:val="24"/>
          <w:lang w:eastAsia="lv-LV"/>
        </w:rPr>
      </w:pPr>
      <w:r w:rsidRPr="001C7B0C">
        <w:rPr>
          <w:rFonts w:ascii="Times New Roman" w:eastAsia="Calibri" w:hAnsi="Times New Roman" w:cs="Times New Roman"/>
          <w:sz w:val="24"/>
          <w:szCs w:val="24"/>
          <w:lang w:eastAsia="lv-LV"/>
        </w:rPr>
        <w:t>11.2. pakalpojumu saņēmēju apmierinātība ar pakalpojumu kvalitāti;</w:t>
      </w:r>
    </w:p>
    <w:p w14:paraId="5CF0840A" w14:textId="77777777" w:rsidR="001C7B0C" w:rsidRPr="001C7B0C" w:rsidRDefault="001C7B0C" w:rsidP="001C7B0C">
      <w:pPr>
        <w:spacing w:after="0" w:line="240" w:lineRule="auto"/>
        <w:ind w:firstLine="426"/>
        <w:jc w:val="both"/>
        <w:rPr>
          <w:rFonts w:ascii="Times New Roman" w:eastAsia="Calibri" w:hAnsi="Times New Roman" w:cs="Times New Roman"/>
          <w:sz w:val="24"/>
          <w:szCs w:val="24"/>
          <w:lang w:eastAsia="lv-LV"/>
        </w:rPr>
      </w:pPr>
      <w:r w:rsidRPr="001C7B0C">
        <w:rPr>
          <w:rFonts w:ascii="Times New Roman" w:eastAsia="Calibri" w:hAnsi="Times New Roman" w:cs="Times New Roman"/>
          <w:sz w:val="24"/>
          <w:szCs w:val="24"/>
          <w:lang w:eastAsia="lv-LV"/>
        </w:rPr>
        <w:t>11.3. piesaistīto finanšu līdzekļu un investīciju apmērs;</w:t>
      </w:r>
    </w:p>
    <w:p w14:paraId="12065019" w14:textId="77777777" w:rsidR="001C7B0C" w:rsidRPr="001C7B0C" w:rsidRDefault="001C7B0C" w:rsidP="001C7B0C">
      <w:pPr>
        <w:spacing w:after="0" w:line="240" w:lineRule="auto"/>
        <w:ind w:firstLine="426"/>
        <w:jc w:val="both"/>
        <w:rPr>
          <w:rFonts w:ascii="Times New Roman" w:eastAsia="Calibri" w:hAnsi="Times New Roman" w:cs="Times New Roman"/>
          <w:sz w:val="24"/>
          <w:szCs w:val="24"/>
          <w:lang w:eastAsia="lv-LV"/>
        </w:rPr>
      </w:pPr>
      <w:r w:rsidRPr="001C7B0C">
        <w:rPr>
          <w:rFonts w:ascii="Times New Roman" w:eastAsia="Calibri" w:hAnsi="Times New Roman" w:cs="Times New Roman"/>
          <w:sz w:val="24"/>
          <w:szCs w:val="24"/>
          <w:lang w:eastAsia="lv-LV"/>
        </w:rPr>
        <w:t>11.4. ieguldījumi infrastruktūrā un pamatlīdzekļos, to attīstībā;</w:t>
      </w:r>
    </w:p>
    <w:p w14:paraId="173B967E" w14:textId="77777777" w:rsidR="001C7B0C" w:rsidRPr="001C7B0C" w:rsidRDefault="001C7B0C" w:rsidP="001C7B0C">
      <w:pPr>
        <w:spacing w:after="0" w:line="240" w:lineRule="auto"/>
        <w:ind w:firstLine="426"/>
        <w:jc w:val="both"/>
        <w:rPr>
          <w:rFonts w:ascii="Times New Roman" w:eastAsia="Calibri" w:hAnsi="Times New Roman" w:cs="Times New Roman"/>
          <w:sz w:val="24"/>
          <w:szCs w:val="24"/>
          <w:lang w:eastAsia="lv-LV"/>
        </w:rPr>
      </w:pPr>
      <w:r w:rsidRPr="001C7B0C">
        <w:rPr>
          <w:rFonts w:ascii="Times New Roman" w:eastAsia="Calibri" w:hAnsi="Times New Roman" w:cs="Times New Roman"/>
          <w:sz w:val="24"/>
          <w:szCs w:val="24"/>
          <w:lang w:eastAsia="lv-LV"/>
        </w:rPr>
        <w:t>11.5. darbības atbilstība spēkā esošo normatīvo aktu prasībām;</w:t>
      </w:r>
    </w:p>
    <w:p w14:paraId="64091738" w14:textId="77777777" w:rsidR="001C7B0C" w:rsidRPr="001C7B0C" w:rsidRDefault="001C7B0C" w:rsidP="001C7B0C">
      <w:pPr>
        <w:spacing w:after="0" w:line="240" w:lineRule="auto"/>
        <w:ind w:firstLine="426"/>
        <w:jc w:val="both"/>
        <w:rPr>
          <w:rFonts w:ascii="Times New Roman" w:eastAsia="Calibri" w:hAnsi="Times New Roman" w:cs="Times New Roman"/>
          <w:sz w:val="24"/>
          <w:szCs w:val="24"/>
          <w:lang w:eastAsia="lv-LV"/>
        </w:rPr>
      </w:pPr>
      <w:r w:rsidRPr="001C7B0C">
        <w:rPr>
          <w:rFonts w:ascii="Times New Roman" w:eastAsia="Calibri" w:hAnsi="Times New Roman" w:cs="Times New Roman"/>
          <w:sz w:val="24"/>
          <w:szCs w:val="24"/>
          <w:lang w:eastAsia="lv-LV"/>
        </w:rPr>
        <w:t>11.6. pēc Pašvaldības ieskatiem citiem kritērijiem, kas nodrošina deleģēto pārvaldes uzdevumu veikšanu un pakalpojumu sniegšanu iedzīvotājiem pienācīgā kvalitātē un apmērā.</w:t>
      </w:r>
    </w:p>
    <w:p w14:paraId="4BCCA911" w14:textId="77777777" w:rsidR="001C7B0C" w:rsidRPr="001C7B0C" w:rsidRDefault="001C7B0C" w:rsidP="001C7B0C">
      <w:pPr>
        <w:spacing w:after="0" w:line="240" w:lineRule="auto"/>
        <w:ind w:firstLine="426"/>
        <w:jc w:val="center"/>
        <w:rPr>
          <w:rFonts w:ascii="Times New Roman" w:eastAsia="Calibri" w:hAnsi="Times New Roman" w:cs="Times New Roman"/>
          <w:b/>
          <w:bCs/>
          <w:sz w:val="24"/>
          <w:szCs w:val="24"/>
          <w:lang w:eastAsia="lv-LV"/>
        </w:rPr>
      </w:pPr>
    </w:p>
    <w:p w14:paraId="057ED655" w14:textId="77777777" w:rsidR="001C7B0C" w:rsidRPr="001C7B0C" w:rsidRDefault="001C7B0C" w:rsidP="001C7B0C">
      <w:pPr>
        <w:spacing w:after="0" w:line="240" w:lineRule="auto"/>
        <w:jc w:val="center"/>
        <w:rPr>
          <w:rFonts w:ascii="Times New Roman" w:eastAsia="Calibri" w:hAnsi="Times New Roman" w:cs="Times New Roman"/>
          <w:b/>
          <w:bCs/>
          <w:sz w:val="24"/>
          <w:szCs w:val="24"/>
          <w:lang w:eastAsia="lv-LV"/>
        </w:rPr>
      </w:pPr>
      <w:r w:rsidRPr="001C7B0C">
        <w:rPr>
          <w:rFonts w:ascii="Times New Roman" w:eastAsia="Calibri" w:hAnsi="Times New Roman" w:cs="Times New Roman"/>
          <w:b/>
          <w:bCs/>
          <w:sz w:val="24"/>
          <w:szCs w:val="24"/>
          <w:lang w:eastAsia="lv-LV"/>
        </w:rPr>
        <w:t>V Pašvaldības un pilnvarotās personas atbildība</w:t>
      </w:r>
    </w:p>
    <w:p w14:paraId="6DF13698" w14:textId="77777777" w:rsidR="001C7B0C" w:rsidRPr="001C7B0C" w:rsidRDefault="001C7B0C" w:rsidP="001C7B0C">
      <w:pPr>
        <w:spacing w:after="0" w:line="240" w:lineRule="auto"/>
        <w:ind w:firstLine="426"/>
        <w:jc w:val="center"/>
        <w:rPr>
          <w:rFonts w:ascii="Times New Roman" w:eastAsia="Calibri" w:hAnsi="Times New Roman" w:cs="Times New Roman"/>
          <w:b/>
          <w:bCs/>
          <w:sz w:val="24"/>
          <w:szCs w:val="24"/>
          <w:lang w:eastAsia="lv-LV"/>
        </w:rPr>
      </w:pPr>
    </w:p>
    <w:p w14:paraId="59C85C81" w14:textId="77777777" w:rsidR="001C7B0C" w:rsidRPr="001C7B0C" w:rsidRDefault="001C7B0C" w:rsidP="001C7B0C">
      <w:pPr>
        <w:numPr>
          <w:ilvl w:val="0"/>
          <w:numId w:val="9"/>
        </w:numPr>
        <w:spacing w:after="0" w:line="240" w:lineRule="auto"/>
        <w:ind w:left="0" w:firstLine="284"/>
        <w:contextualSpacing/>
        <w:jc w:val="both"/>
        <w:rPr>
          <w:rFonts w:ascii="Times New Roman" w:eastAsia="Calibri" w:hAnsi="Times New Roman" w:cs="Times New Roman"/>
          <w:sz w:val="24"/>
        </w:rPr>
      </w:pPr>
      <w:r w:rsidRPr="001C7B0C">
        <w:rPr>
          <w:rFonts w:ascii="Times New Roman" w:eastAsia="Calibri" w:hAnsi="Times New Roman" w:cs="Times New Roman"/>
          <w:sz w:val="24"/>
        </w:rPr>
        <w:t xml:space="preserve">Pilnvarotā persona ir atbildīga par visām civiltiesiskām saistībām, ko tā uzņēmusies, veicot deleģētos pārvaldes uzdevumus un sniedzot no deleģētā pārvaldes uzdevuma izrietošus pakalpojumus. Pilnvarotā persona patstāvīgi, bez Pašvaldības līdzdalības, risina civiltiesiskus strīdus, kas izriet no noslēgtajiem līgumiem, ko tā uzņēmusies, darbojoties privāto tiesību jomā. </w:t>
      </w:r>
    </w:p>
    <w:p w14:paraId="7691A14B" w14:textId="77777777" w:rsidR="001C7B0C" w:rsidRPr="001C7B0C" w:rsidRDefault="001C7B0C" w:rsidP="001C7B0C">
      <w:pPr>
        <w:numPr>
          <w:ilvl w:val="0"/>
          <w:numId w:val="9"/>
        </w:numPr>
        <w:spacing w:after="0" w:line="240" w:lineRule="auto"/>
        <w:ind w:left="0" w:firstLine="284"/>
        <w:contextualSpacing/>
        <w:jc w:val="both"/>
        <w:rPr>
          <w:rFonts w:ascii="Times New Roman" w:eastAsia="Calibri" w:hAnsi="Times New Roman" w:cs="Times New Roman"/>
          <w:sz w:val="24"/>
        </w:rPr>
      </w:pPr>
      <w:r w:rsidRPr="001C7B0C">
        <w:rPr>
          <w:rFonts w:ascii="Times New Roman" w:eastAsia="Calibri" w:hAnsi="Times New Roman" w:cs="Times New Roman"/>
          <w:sz w:val="24"/>
        </w:rPr>
        <w:t xml:space="preserve">Ja Pilnvarotās personas prettiesiskas rīcības, bezdarbības vai nepienācīgas deleģēto pārvaldes uzdevumu izpildes rezultātā tiek nodarīti zaudējumi trešajai personai un zaudējumu atlīdzinājuma prasījums tiek vērsts pret Pašvaldību, Pilnvarotā persona Pašvaldībai zaudējumus atlīdzina regresa kārtībā. </w:t>
      </w:r>
    </w:p>
    <w:p w14:paraId="4BE5B1AE" w14:textId="77777777" w:rsidR="001C7B0C" w:rsidRPr="001C7B0C" w:rsidRDefault="001C7B0C" w:rsidP="001C7B0C">
      <w:pPr>
        <w:numPr>
          <w:ilvl w:val="0"/>
          <w:numId w:val="9"/>
        </w:numPr>
        <w:spacing w:after="0" w:line="240" w:lineRule="auto"/>
        <w:ind w:left="0" w:firstLine="284"/>
        <w:contextualSpacing/>
        <w:jc w:val="both"/>
        <w:rPr>
          <w:rFonts w:ascii="Times New Roman" w:eastAsia="Calibri" w:hAnsi="Times New Roman" w:cs="Times New Roman"/>
          <w:sz w:val="24"/>
        </w:rPr>
      </w:pPr>
      <w:r w:rsidRPr="001C7B0C">
        <w:rPr>
          <w:rFonts w:ascii="Times New Roman" w:eastAsia="Calibri" w:hAnsi="Times New Roman" w:cs="Times New Roman"/>
          <w:sz w:val="24"/>
        </w:rPr>
        <w:t xml:space="preserve">Pašvaldība ir atbildīga par deleģētā pārvaldes uzdevuma īstenošanu kopumā un par savas administratīvās teritorijas labiekārtošanas un sanitārās tīrības gādāšanu. </w:t>
      </w:r>
    </w:p>
    <w:p w14:paraId="45DE4EBB" w14:textId="77777777" w:rsidR="001C7B0C" w:rsidRPr="001C7B0C" w:rsidRDefault="001C7B0C" w:rsidP="001C7B0C">
      <w:pPr>
        <w:spacing w:after="0" w:line="240" w:lineRule="auto"/>
        <w:ind w:firstLine="426"/>
        <w:jc w:val="both"/>
        <w:rPr>
          <w:rFonts w:ascii="Times New Roman" w:eastAsia="Calibri" w:hAnsi="Times New Roman" w:cs="Times New Roman"/>
          <w:sz w:val="24"/>
          <w:szCs w:val="24"/>
          <w:lang w:eastAsia="lv-LV"/>
        </w:rPr>
      </w:pPr>
    </w:p>
    <w:p w14:paraId="7C7F32B2" w14:textId="77777777" w:rsidR="001C7B0C" w:rsidRPr="001C7B0C" w:rsidRDefault="001C7B0C" w:rsidP="001C7B0C">
      <w:pPr>
        <w:spacing w:after="0" w:line="240" w:lineRule="auto"/>
        <w:jc w:val="center"/>
        <w:rPr>
          <w:rFonts w:ascii="Times New Roman" w:eastAsia="Calibri" w:hAnsi="Times New Roman" w:cs="Times New Roman"/>
          <w:b/>
          <w:bCs/>
          <w:sz w:val="24"/>
          <w:szCs w:val="24"/>
          <w:lang w:eastAsia="lv-LV"/>
        </w:rPr>
      </w:pPr>
      <w:r w:rsidRPr="001C7B0C">
        <w:rPr>
          <w:rFonts w:ascii="Times New Roman" w:eastAsia="Calibri" w:hAnsi="Times New Roman" w:cs="Times New Roman"/>
          <w:b/>
          <w:bCs/>
          <w:sz w:val="24"/>
          <w:szCs w:val="24"/>
          <w:lang w:eastAsia="lv-LV"/>
        </w:rPr>
        <w:t>VI Pilnvarotās personas darbības uzraudzība</w:t>
      </w:r>
    </w:p>
    <w:p w14:paraId="36C8E3E8" w14:textId="77777777" w:rsidR="001C7B0C" w:rsidRPr="001C7B0C" w:rsidRDefault="001C7B0C" w:rsidP="001C7B0C">
      <w:pPr>
        <w:spacing w:after="0" w:line="240" w:lineRule="auto"/>
        <w:ind w:firstLine="426"/>
        <w:jc w:val="center"/>
        <w:rPr>
          <w:rFonts w:ascii="Times New Roman" w:eastAsia="Calibri" w:hAnsi="Times New Roman" w:cs="Times New Roman"/>
          <w:b/>
          <w:bCs/>
          <w:sz w:val="24"/>
          <w:szCs w:val="24"/>
          <w:lang w:eastAsia="lv-LV"/>
        </w:rPr>
      </w:pPr>
    </w:p>
    <w:p w14:paraId="53DBFDE4" w14:textId="77777777" w:rsidR="001C7B0C" w:rsidRPr="001C7B0C" w:rsidRDefault="001C7B0C" w:rsidP="001C7B0C">
      <w:pPr>
        <w:numPr>
          <w:ilvl w:val="0"/>
          <w:numId w:val="9"/>
        </w:numPr>
        <w:spacing w:after="0" w:line="240" w:lineRule="auto"/>
        <w:ind w:left="0" w:firstLine="284"/>
        <w:contextualSpacing/>
        <w:jc w:val="both"/>
        <w:rPr>
          <w:rFonts w:ascii="Times New Roman" w:eastAsia="Calibri" w:hAnsi="Times New Roman" w:cs="Times New Roman"/>
          <w:sz w:val="24"/>
        </w:rPr>
      </w:pPr>
      <w:r w:rsidRPr="001C7B0C">
        <w:rPr>
          <w:rFonts w:ascii="Times New Roman" w:eastAsia="Calibri" w:hAnsi="Times New Roman" w:cs="Times New Roman"/>
          <w:sz w:val="24"/>
        </w:rPr>
        <w:t xml:space="preserve">Pilnvarotā persona Līguma izpildes ietvaros ir Pašvaldības pārraudzībā. Līguma izpildes kontroli veic Pilnvarotās personas kapitāldaļu turētāja pārstāvja iecelta pilnvarotā persona (turpmāk - Pilnvarotā persona). </w:t>
      </w:r>
    </w:p>
    <w:p w14:paraId="39A80006" w14:textId="77777777" w:rsidR="001C7B0C" w:rsidRPr="001C7B0C" w:rsidRDefault="001C7B0C" w:rsidP="001C7B0C">
      <w:pPr>
        <w:numPr>
          <w:ilvl w:val="0"/>
          <w:numId w:val="9"/>
        </w:numPr>
        <w:spacing w:after="0" w:line="240" w:lineRule="auto"/>
        <w:ind w:left="0" w:firstLine="284"/>
        <w:contextualSpacing/>
        <w:jc w:val="both"/>
        <w:rPr>
          <w:rFonts w:ascii="Times New Roman" w:eastAsia="Calibri" w:hAnsi="Times New Roman" w:cs="Times New Roman"/>
          <w:sz w:val="24"/>
        </w:rPr>
      </w:pPr>
      <w:r w:rsidRPr="001C7B0C">
        <w:rPr>
          <w:rFonts w:ascii="Times New Roman" w:eastAsia="Calibri" w:hAnsi="Times New Roman" w:cs="Times New Roman"/>
          <w:sz w:val="24"/>
        </w:rPr>
        <w:t xml:space="preserve">Pilnvarotajai personai ir pienākums ievērot Pašvaldības norādījumus un ieteikums, kas vērsti uz deleģēto pārvaldes uzdevumu izpildes nodrošināšanu atbilstoši normatīvo aktu prasībām. Pilnvarotai personai ir pienākums izpildīt Pašvaldības rīkojumus, lai pārtrauktu prettiesisku darbību vai bezdarbību, mazinātu vai novērstu prettiesiskas darbības vai bezdarbības sekas. </w:t>
      </w:r>
    </w:p>
    <w:p w14:paraId="7D15CB1B" w14:textId="77777777" w:rsidR="001C7B0C" w:rsidRPr="001C7B0C" w:rsidRDefault="001C7B0C" w:rsidP="001C7B0C">
      <w:pPr>
        <w:numPr>
          <w:ilvl w:val="0"/>
          <w:numId w:val="9"/>
        </w:numPr>
        <w:spacing w:after="0" w:line="240" w:lineRule="auto"/>
        <w:ind w:left="0" w:firstLine="284"/>
        <w:contextualSpacing/>
        <w:jc w:val="both"/>
        <w:rPr>
          <w:rFonts w:ascii="Times New Roman" w:eastAsia="Calibri" w:hAnsi="Times New Roman" w:cs="Times New Roman"/>
          <w:sz w:val="24"/>
        </w:rPr>
      </w:pPr>
      <w:r w:rsidRPr="001C7B0C">
        <w:rPr>
          <w:rFonts w:ascii="Times New Roman" w:eastAsia="Calibri" w:hAnsi="Times New Roman" w:cs="Times New Roman"/>
          <w:sz w:val="24"/>
        </w:rPr>
        <w:t xml:space="preserve">Pilnvarotā persona izskata privātpersonu iesniegumus par tās darbu deleģēto pārvaldes uzdevumu ietvaros, ņemot vērā Iesniegumu likumā noteiktos iesniegumu izskatīšanas termiņus un kārtību. Ja privātpersonu neapmierina pilnvarotās personas sniegtā atbilde, iesniegumu pēc privātpersonas iniciatīvas izskata Pašvaldība. </w:t>
      </w:r>
    </w:p>
    <w:p w14:paraId="481DBE59" w14:textId="77777777" w:rsidR="001C7B0C" w:rsidRPr="001C7B0C" w:rsidRDefault="001C7B0C" w:rsidP="001C7B0C">
      <w:pPr>
        <w:numPr>
          <w:ilvl w:val="0"/>
          <w:numId w:val="9"/>
        </w:numPr>
        <w:spacing w:after="0" w:line="240" w:lineRule="auto"/>
        <w:ind w:left="0" w:firstLine="284"/>
        <w:contextualSpacing/>
        <w:jc w:val="both"/>
        <w:rPr>
          <w:rFonts w:ascii="Times New Roman" w:eastAsia="Calibri" w:hAnsi="Times New Roman" w:cs="Times New Roman"/>
          <w:sz w:val="24"/>
        </w:rPr>
      </w:pPr>
      <w:r w:rsidRPr="001C7B0C">
        <w:rPr>
          <w:rFonts w:ascii="Times New Roman" w:eastAsia="Calibri" w:hAnsi="Times New Roman" w:cs="Times New Roman"/>
          <w:sz w:val="24"/>
        </w:rPr>
        <w:t xml:space="preserve">Pilnvarotā persona pēc Pašvaldības pieprasījuma Pašvaldības noteiktā kārtībā sniedz informāciju sakarā ar deleģēto pārvaldes uzdevumu izpildi. </w:t>
      </w:r>
    </w:p>
    <w:p w14:paraId="381C39C5" w14:textId="77777777" w:rsidR="001C7B0C" w:rsidRPr="001C7B0C" w:rsidRDefault="001C7B0C" w:rsidP="001C7B0C">
      <w:pPr>
        <w:spacing w:after="0" w:line="240" w:lineRule="auto"/>
        <w:ind w:firstLine="426"/>
        <w:jc w:val="both"/>
        <w:rPr>
          <w:rFonts w:ascii="Times New Roman" w:eastAsia="Calibri" w:hAnsi="Times New Roman" w:cs="Times New Roman"/>
          <w:sz w:val="24"/>
          <w:szCs w:val="24"/>
          <w:lang w:eastAsia="lv-LV"/>
        </w:rPr>
      </w:pPr>
    </w:p>
    <w:p w14:paraId="2DE10173" w14:textId="77777777" w:rsidR="001C7B0C" w:rsidRPr="001C7B0C" w:rsidRDefault="001C7B0C" w:rsidP="001C7B0C">
      <w:pPr>
        <w:spacing w:after="0" w:line="240" w:lineRule="auto"/>
        <w:jc w:val="center"/>
        <w:rPr>
          <w:rFonts w:ascii="Times New Roman" w:eastAsia="Calibri" w:hAnsi="Times New Roman" w:cs="Times New Roman"/>
          <w:b/>
          <w:bCs/>
          <w:sz w:val="24"/>
          <w:szCs w:val="24"/>
          <w:lang w:eastAsia="lv-LV"/>
        </w:rPr>
      </w:pPr>
      <w:r w:rsidRPr="001C7B0C">
        <w:rPr>
          <w:rFonts w:ascii="Times New Roman" w:eastAsia="Calibri" w:hAnsi="Times New Roman" w:cs="Times New Roman"/>
          <w:b/>
          <w:bCs/>
          <w:sz w:val="24"/>
          <w:szCs w:val="24"/>
          <w:lang w:eastAsia="lv-LV"/>
        </w:rPr>
        <w:t>VII Nepārvarama vara</w:t>
      </w:r>
    </w:p>
    <w:p w14:paraId="2C016C2D" w14:textId="77777777" w:rsidR="001C7B0C" w:rsidRPr="001C7B0C" w:rsidRDefault="001C7B0C" w:rsidP="001C7B0C">
      <w:pPr>
        <w:spacing w:after="0" w:line="240" w:lineRule="auto"/>
        <w:ind w:firstLine="426"/>
        <w:jc w:val="center"/>
        <w:rPr>
          <w:rFonts w:ascii="Times New Roman" w:eastAsia="Calibri" w:hAnsi="Times New Roman" w:cs="Times New Roman"/>
          <w:b/>
          <w:bCs/>
          <w:sz w:val="24"/>
          <w:szCs w:val="24"/>
          <w:lang w:eastAsia="lv-LV"/>
        </w:rPr>
      </w:pPr>
    </w:p>
    <w:p w14:paraId="4D9FB431" w14:textId="77777777" w:rsidR="001C7B0C" w:rsidRPr="001C7B0C" w:rsidRDefault="001C7B0C" w:rsidP="001C7B0C">
      <w:pPr>
        <w:numPr>
          <w:ilvl w:val="0"/>
          <w:numId w:val="9"/>
        </w:numPr>
        <w:spacing w:after="0" w:line="240" w:lineRule="auto"/>
        <w:ind w:left="0" w:firstLine="284"/>
        <w:contextualSpacing/>
        <w:jc w:val="both"/>
        <w:rPr>
          <w:rFonts w:ascii="Times New Roman" w:eastAsia="Calibri" w:hAnsi="Times New Roman" w:cs="Times New Roman"/>
          <w:sz w:val="24"/>
        </w:rPr>
      </w:pPr>
      <w:r w:rsidRPr="001C7B0C">
        <w:rPr>
          <w:rFonts w:ascii="Times New Roman" w:eastAsia="Calibri" w:hAnsi="Times New Roman" w:cs="Times New Roman"/>
          <w:sz w:val="24"/>
        </w:rPr>
        <w:t xml:space="preserve">Par nepārvaramu varu šā līguma ietvaros tiek uzskatīts jebkurš gadījums un apstākļi, kas nav atkarīgs no pušu gribas, tieši attiecas uz līguma izpildi un kuru nevarēja un nevajadzēja paredzēt Līguma slēgšanas brīdī. Ar šādiem gadījumiem un apstākļiem tiek saprasti, bet nav ierobežoti, dabas katastrofas, ugunsgrēks, epidēmija, karš, nemieri, mobilizācija un tamlīdzīgi. Par nepārvaramas varas apstākli netiek uzskatīts Pilnvarotās personas darbinieku streiks. </w:t>
      </w:r>
    </w:p>
    <w:p w14:paraId="02D09E56" w14:textId="77777777" w:rsidR="001C7B0C" w:rsidRPr="001C7B0C" w:rsidRDefault="001C7B0C" w:rsidP="001C7B0C">
      <w:pPr>
        <w:numPr>
          <w:ilvl w:val="0"/>
          <w:numId w:val="9"/>
        </w:numPr>
        <w:spacing w:after="0" w:line="240" w:lineRule="auto"/>
        <w:ind w:left="0" w:firstLine="284"/>
        <w:contextualSpacing/>
        <w:jc w:val="both"/>
        <w:rPr>
          <w:rFonts w:ascii="Times New Roman" w:eastAsia="Calibri" w:hAnsi="Times New Roman" w:cs="Times New Roman"/>
          <w:sz w:val="24"/>
        </w:rPr>
      </w:pPr>
      <w:r w:rsidRPr="001C7B0C">
        <w:rPr>
          <w:rFonts w:ascii="Times New Roman" w:eastAsia="Calibri" w:hAnsi="Times New Roman" w:cs="Times New Roman"/>
          <w:sz w:val="24"/>
        </w:rPr>
        <w:t xml:space="preserve">Lai veiktu nepieciešamos pasākumus nepārvaramas varas apstākļu radīto seku novēršanai, kā arī noteiktu pilnvarotajai personai radītos zaudējumus un iespējas nodrošināt deleģēto pārvaldes uzdevumu turpmāku nepārtrauktu veikšanu, iestājoties nepārvaramas varas gadījumam, Pilnvarota persona nekavējoties, bet ne vēlāk kā vienas dienas laikā no nepārvaramas varas gadījuma iestāšanās brīža informē Pašvaldību. </w:t>
      </w:r>
    </w:p>
    <w:p w14:paraId="1856F740" w14:textId="77777777" w:rsidR="001C7B0C" w:rsidRPr="001C7B0C" w:rsidRDefault="001C7B0C" w:rsidP="001C7B0C">
      <w:pPr>
        <w:numPr>
          <w:ilvl w:val="0"/>
          <w:numId w:val="9"/>
        </w:numPr>
        <w:spacing w:after="0" w:line="240" w:lineRule="auto"/>
        <w:ind w:left="0" w:firstLine="284"/>
        <w:contextualSpacing/>
        <w:jc w:val="both"/>
        <w:rPr>
          <w:rFonts w:ascii="Times New Roman" w:eastAsia="Calibri" w:hAnsi="Times New Roman" w:cs="Times New Roman"/>
          <w:sz w:val="24"/>
        </w:rPr>
      </w:pPr>
      <w:r w:rsidRPr="001C7B0C">
        <w:rPr>
          <w:rFonts w:ascii="Times New Roman" w:eastAsia="Calibri" w:hAnsi="Times New Roman" w:cs="Times New Roman"/>
          <w:sz w:val="24"/>
        </w:rPr>
        <w:t xml:space="preserve">Pilnvarotajai personai jāveic visi iespējamie pasākumi nepārvaramas varas seku mazināšanai un novēršanai, pēc iespējas nodrošinot deleģēto pārvaldes uzdevumu veikšanas un no tiem izrietošo pakalpojumu sniegšanas nepārtrauktību vai to atjaunošanu iespējami īsākā laikposmā. </w:t>
      </w:r>
    </w:p>
    <w:p w14:paraId="5B5819F5" w14:textId="77777777" w:rsidR="001C7B0C" w:rsidRPr="001C7B0C" w:rsidRDefault="001C7B0C" w:rsidP="001C7B0C">
      <w:pPr>
        <w:spacing w:after="0" w:line="240" w:lineRule="auto"/>
        <w:ind w:firstLine="426"/>
        <w:jc w:val="both"/>
        <w:rPr>
          <w:rFonts w:ascii="Times New Roman" w:eastAsia="Calibri" w:hAnsi="Times New Roman" w:cs="Times New Roman"/>
          <w:sz w:val="24"/>
          <w:szCs w:val="24"/>
          <w:lang w:eastAsia="lv-LV"/>
        </w:rPr>
      </w:pPr>
    </w:p>
    <w:p w14:paraId="5DE8B653" w14:textId="77777777" w:rsidR="001C7B0C" w:rsidRPr="001C7B0C" w:rsidRDefault="001C7B0C" w:rsidP="001C7B0C">
      <w:pPr>
        <w:spacing w:after="0" w:line="240" w:lineRule="auto"/>
        <w:jc w:val="center"/>
        <w:rPr>
          <w:rFonts w:ascii="Times New Roman" w:eastAsia="Calibri" w:hAnsi="Times New Roman" w:cs="Times New Roman"/>
          <w:b/>
          <w:bCs/>
          <w:sz w:val="24"/>
          <w:szCs w:val="24"/>
          <w:lang w:eastAsia="lv-LV"/>
        </w:rPr>
      </w:pPr>
      <w:r w:rsidRPr="001C7B0C">
        <w:rPr>
          <w:rFonts w:ascii="Times New Roman" w:eastAsia="Calibri" w:hAnsi="Times New Roman" w:cs="Times New Roman"/>
          <w:b/>
          <w:bCs/>
          <w:sz w:val="24"/>
          <w:szCs w:val="24"/>
          <w:lang w:eastAsia="lv-LV"/>
        </w:rPr>
        <w:t>VIII Līguma spēkā stāšanas un grozījumi</w:t>
      </w:r>
    </w:p>
    <w:p w14:paraId="43A784B0" w14:textId="77777777" w:rsidR="001C7B0C" w:rsidRPr="001C7B0C" w:rsidRDefault="001C7B0C" w:rsidP="001C7B0C">
      <w:pPr>
        <w:spacing w:after="0" w:line="240" w:lineRule="auto"/>
        <w:ind w:firstLine="426"/>
        <w:jc w:val="center"/>
        <w:rPr>
          <w:rFonts w:ascii="Times New Roman" w:eastAsia="Calibri" w:hAnsi="Times New Roman" w:cs="Times New Roman"/>
          <w:b/>
          <w:bCs/>
          <w:sz w:val="24"/>
          <w:szCs w:val="24"/>
          <w:lang w:eastAsia="lv-LV"/>
        </w:rPr>
      </w:pPr>
    </w:p>
    <w:p w14:paraId="0C9A3B6B" w14:textId="77777777" w:rsidR="001C7B0C" w:rsidRPr="001C7B0C" w:rsidRDefault="001C7B0C" w:rsidP="001C7B0C">
      <w:pPr>
        <w:numPr>
          <w:ilvl w:val="0"/>
          <w:numId w:val="9"/>
        </w:numPr>
        <w:spacing w:after="0" w:line="240" w:lineRule="auto"/>
        <w:ind w:left="0" w:firstLine="284"/>
        <w:contextualSpacing/>
        <w:jc w:val="both"/>
        <w:rPr>
          <w:rFonts w:ascii="Times New Roman" w:eastAsia="Calibri" w:hAnsi="Times New Roman" w:cs="Times New Roman"/>
          <w:sz w:val="24"/>
        </w:rPr>
      </w:pPr>
      <w:r w:rsidRPr="001C7B0C">
        <w:rPr>
          <w:rFonts w:ascii="Times New Roman" w:eastAsia="Calibri" w:hAnsi="Times New Roman" w:cs="Times New Roman"/>
          <w:sz w:val="24"/>
        </w:rPr>
        <w:t xml:space="preserve">Līgums stājas spēkā 2021.gada 1.aprīlī un ir spēkā līdz 2022.gada 31.martam. </w:t>
      </w:r>
    </w:p>
    <w:p w14:paraId="13E6256E" w14:textId="77777777" w:rsidR="001C7B0C" w:rsidRPr="001C7B0C" w:rsidRDefault="001C7B0C" w:rsidP="001C7B0C">
      <w:pPr>
        <w:numPr>
          <w:ilvl w:val="0"/>
          <w:numId w:val="9"/>
        </w:numPr>
        <w:spacing w:after="0" w:line="240" w:lineRule="auto"/>
        <w:ind w:left="0" w:firstLine="284"/>
        <w:contextualSpacing/>
        <w:jc w:val="both"/>
        <w:rPr>
          <w:rFonts w:ascii="Times New Roman" w:eastAsia="Calibri" w:hAnsi="Times New Roman" w:cs="Times New Roman"/>
          <w:sz w:val="24"/>
        </w:rPr>
      </w:pPr>
      <w:r w:rsidRPr="001C7B0C">
        <w:rPr>
          <w:rFonts w:ascii="Times New Roman" w:eastAsia="Calibri" w:hAnsi="Times New Roman" w:cs="Times New Roman"/>
          <w:sz w:val="24"/>
        </w:rPr>
        <w:t xml:space="preserve">Visus strīdus un domstarpības, kas rodas Līguma izpildes laikā, Puses risina pārrunu ceļā, savstarpēji vienojoties, vai arī, ja tas nav iespējams, vēršoties tiesā. </w:t>
      </w:r>
    </w:p>
    <w:p w14:paraId="7F36B138" w14:textId="77777777" w:rsidR="001C7B0C" w:rsidRPr="001C7B0C" w:rsidRDefault="001C7B0C" w:rsidP="001C7B0C">
      <w:pPr>
        <w:numPr>
          <w:ilvl w:val="0"/>
          <w:numId w:val="9"/>
        </w:numPr>
        <w:spacing w:after="0" w:line="240" w:lineRule="auto"/>
        <w:ind w:left="0" w:firstLine="284"/>
        <w:contextualSpacing/>
        <w:jc w:val="both"/>
        <w:rPr>
          <w:rFonts w:ascii="Times New Roman" w:eastAsia="Calibri" w:hAnsi="Times New Roman" w:cs="Times New Roman"/>
          <w:sz w:val="24"/>
        </w:rPr>
      </w:pPr>
      <w:r w:rsidRPr="001C7B0C">
        <w:rPr>
          <w:rFonts w:ascii="Times New Roman" w:eastAsia="Calibri" w:hAnsi="Times New Roman" w:cs="Times New Roman"/>
          <w:sz w:val="24"/>
        </w:rPr>
        <w:t>Visi līguma grozījumi ir neatņemama šā līguma sastāvdaļa un stājas spēkā ar parakstīšanas brīdi, ja līguma grozījumos nav noteikts citādi.</w:t>
      </w:r>
    </w:p>
    <w:p w14:paraId="70399D63" w14:textId="77777777" w:rsidR="001C7B0C" w:rsidRPr="001C7B0C" w:rsidRDefault="001C7B0C" w:rsidP="001C7B0C">
      <w:pPr>
        <w:numPr>
          <w:ilvl w:val="0"/>
          <w:numId w:val="9"/>
        </w:numPr>
        <w:spacing w:after="0" w:line="240" w:lineRule="auto"/>
        <w:ind w:left="0" w:firstLine="284"/>
        <w:contextualSpacing/>
        <w:jc w:val="both"/>
        <w:rPr>
          <w:rFonts w:ascii="Times New Roman" w:eastAsia="Calibri" w:hAnsi="Times New Roman" w:cs="Times New Roman"/>
          <w:sz w:val="24"/>
        </w:rPr>
      </w:pPr>
      <w:r w:rsidRPr="001C7B0C">
        <w:rPr>
          <w:rFonts w:ascii="Times New Roman" w:eastAsia="Calibri" w:hAnsi="Times New Roman" w:cs="Times New Roman"/>
          <w:sz w:val="24"/>
        </w:rPr>
        <w:t>Līguma darbību var izbeigt Pusēm savstarpēji rakstiski vienojoties vai Pusei rakstiski brīdinot otru Pusi, ievērojot viena mēneša uzteikuma termiņu.</w:t>
      </w:r>
    </w:p>
    <w:p w14:paraId="6D57DC78" w14:textId="77777777" w:rsidR="001C7B0C" w:rsidRPr="001C7B0C" w:rsidRDefault="001C7B0C" w:rsidP="001C7B0C">
      <w:pPr>
        <w:numPr>
          <w:ilvl w:val="0"/>
          <w:numId w:val="9"/>
        </w:numPr>
        <w:spacing w:after="0" w:line="240" w:lineRule="auto"/>
        <w:ind w:left="0" w:firstLine="284"/>
        <w:contextualSpacing/>
        <w:jc w:val="both"/>
        <w:rPr>
          <w:rFonts w:ascii="Times New Roman" w:eastAsia="Calibri" w:hAnsi="Times New Roman" w:cs="Times New Roman"/>
          <w:sz w:val="24"/>
        </w:rPr>
      </w:pPr>
      <w:r w:rsidRPr="001C7B0C">
        <w:rPr>
          <w:rFonts w:ascii="Times New Roman" w:eastAsia="Calibri" w:hAnsi="Times New Roman" w:cs="Times New Roman"/>
          <w:sz w:val="24"/>
        </w:rPr>
        <w:t>Puses var vienpusēji uzteikt Līgumu nekavējoties, ja otra Puse rupji pārkāpj Līguma noteikumus vai pastāv citi būtiski iemesli, kas neļauj turpināt līguma attiecības.</w:t>
      </w:r>
    </w:p>
    <w:p w14:paraId="5EB1CB06" w14:textId="77777777" w:rsidR="001C7B0C" w:rsidRPr="001C7B0C" w:rsidRDefault="001C7B0C" w:rsidP="001C7B0C">
      <w:pPr>
        <w:spacing w:after="0" w:line="240" w:lineRule="auto"/>
        <w:ind w:firstLine="426"/>
        <w:jc w:val="both"/>
        <w:rPr>
          <w:rFonts w:ascii="Times New Roman" w:eastAsia="Calibri" w:hAnsi="Times New Roman" w:cs="Times New Roman"/>
          <w:sz w:val="24"/>
          <w:szCs w:val="24"/>
          <w:lang w:eastAsia="lv-LV"/>
        </w:rPr>
      </w:pPr>
    </w:p>
    <w:p w14:paraId="65C68084" w14:textId="77777777" w:rsidR="001C7B0C" w:rsidRPr="001C7B0C" w:rsidRDefault="001C7B0C" w:rsidP="001C7B0C">
      <w:pPr>
        <w:spacing w:after="0" w:line="240" w:lineRule="auto"/>
        <w:jc w:val="center"/>
        <w:rPr>
          <w:rFonts w:ascii="Times New Roman" w:eastAsia="Calibri" w:hAnsi="Times New Roman" w:cs="Times New Roman"/>
          <w:b/>
          <w:bCs/>
          <w:sz w:val="24"/>
          <w:szCs w:val="24"/>
          <w:lang w:eastAsia="lv-LV"/>
        </w:rPr>
      </w:pPr>
      <w:r w:rsidRPr="001C7B0C">
        <w:rPr>
          <w:rFonts w:ascii="Times New Roman" w:eastAsia="Calibri" w:hAnsi="Times New Roman" w:cs="Times New Roman"/>
          <w:b/>
          <w:bCs/>
          <w:sz w:val="24"/>
          <w:szCs w:val="24"/>
          <w:lang w:eastAsia="lv-LV"/>
        </w:rPr>
        <w:t>IX Noslēguma jautājumi</w:t>
      </w:r>
    </w:p>
    <w:p w14:paraId="0B3D31E8" w14:textId="77777777" w:rsidR="001C7B0C" w:rsidRPr="001C7B0C" w:rsidRDefault="001C7B0C" w:rsidP="001C7B0C">
      <w:pPr>
        <w:spacing w:after="0" w:line="240" w:lineRule="auto"/>
        <w:ind w:firstLine="426"/>
        <w:jc w:val="both"/>
        <w:rPr>
          <w:rFonts w:ascii="Times New Roman" w:eastAsia="Calibri" w:hAnsi="Times New Roman" w:cs="Times New Roman"/>
          <w:sz w:val="24"/>
          <w:szCs w:val="24"/>
          <w:lang w:eastAsia="lv-LV"/>
        </w:rPr>
      </w:pPr>
    </w:p>
    <w:p w14:paraId="45B03E9D" w14:textId="77777777" w:rsidR="001C7B0C" w:rsidRPr="001C7B0C" w:rsidRDefault="001C7B0C" w:rsidP="00A56F78">
      <w:pPr>
        <w:numPr>
          <w:ilvl w:val="0"/>
          <w:numId w:val="9"/>
        </w:numPr>
        <w:spacing w:after="0" w:line="240" w:lineRule="auto"/>
        <w:ind w:left="0" w:firstLine="284"/>
        <w:contextualSpacing/>
        <w:jc w:val="both"/>
        <w:rPr>
          <w:rFonts w:ascii="Times New Roman" w:eastAsia="Calibri" w:hAnsi="Times New Roman" w:cs="Times New Roman"/>
          <w:sz w:val="24"/>
        </w:rPr>
      </w:pPr>
      <w:r w:rsidRPr="001C7B0C">
        <w:rPr>
          <w:rFonts w:ascii="Times New Roman" w:eastAsia="Calibri" w:hAnsi="Times New Roman" w:cs="Times New Roman"/>
          <w:sz w:val="24"/>
        </w:rPr>
        <w:t xml:space="preserve">Līgums neietekmē pušu tiesības slēgt sadarbības, pilnvarojuma vai citus līgumus, kā arī līdz šim noslēgto līgumu spēkā esamību, izņemot līgumus par no Līguma deleģēto pārvaldes uzdevumu izrietošo pakalpojumu sniegšanas pienākumu un tiesību deleģēšanu citām personām. </w:t>
      </w:r>
    </w:p>
    <w:p w14:paraId="155EE2C2" w14:textId="77777777" w:rsidR="001C7B0C" w:rsidRPr="001C7B0C" w:rsidRDefault="001C7B0C" w:rsidP="00A56F78">
      <w:pPr>
        <w:numPr>
          <w:ilvl w:val="0"/>
          <w:numId w:val="9"/>
        </w:numPr>
        <w:spacing w:after="0" w:line="240" w:lineRule="auto"/>
        <w:ind w:left="0" w:firstLine="284"/>
        <w:contextualSpacing/>
        <w:jc w:val="both"/>
        <w:rPr>
          <w:rFonts w:ascii="Times New Roman" w:eastAsia="Calibri" w:hAnsi="Times New Roman" w:cs="Times New Roman"/>
          <w:sz w:val="24"/>
        </w:rPr>
      </w:pPr>
      <w:r w:rsidRPr="001C7B0C">
        <w:rPr>
          <w:rFonts w:ascii="Times New Roman" w:eastAsia="Calibri" w:hAnsi="Times New Roman" w:cs="Times New Roman"/>
          <w:sz w:val="24"/>
        </w:rPr>
        <w:t xml:space="preserve">Kādam no Līguma noteikumiem zaudējot spēku normatīvo aktu izmaiņu gadījumā, Līgums nezaudē spēku tā pārējos punktos, izņemot tādus normatīvo aktu grozījumus, kas atceļ Līguma noslēgšanas pamatnoteikumus. Normatīvo aktu izmaiņu gadījumā Pusēm ir pienākums Līgumu piemērot atbilstoši spēkā esošo normatīvo aktu prasībām. </w:t>
      </w:r>
    </w:p>
    <w:p w14:paraId="742DD828" w14:textId="77777777" w:rsidR="001C7B0C" w:rsidRPr="001C7B0C" w:rsidRDefault="001C7B0C" w:rsidP="00A56F78">
      <w:pPr>
        <w:numPr>
          <w:ilvl w:val="0"/>
          <w:numId w:val="9"/>
        </w:numPr>
        <w:spacing w:after="0" w:line="240" w:lineRule="auto"/>
        <w:ind w:left="0" w:firstLine="284"/>
        <w:contextualSpacing/>
        <w:jc w:val="both"/>
        <w:rPr>
          <w:rFonts w:ascii="Times New Roman" w:eastAsia="Calibri" w:hAnsi="Times New Roman" w:cs="Times New Roman"/>
          <w:sz w:val="24"/>
        </w:rPr>
      </w:pPr>
      <w:r w:rsidRPr="001C7B0C">
        <w:rPr>
          <w:rFonts w:ascii="Times New Roman" w:eastAsia="Calibri" w:hAnsi="Times New Roman" w:cs="Times New Roman"/>
          <w:sz w:val="24"/>
        </w:rPr>
        <w:t xml:space="preserve">Pušu reorganizācija vai to vadītāju maiņa nevar būt par pamatu Līguma pārtraukšanai vai vienpusējai uzteikšanai. Ja kāda no pusēm tiek reorganizēta, Līgums paliek spēkā un tā noteikumi ir spēkā esoši puses tiesību un saistību pārņēmējam. </w:t>
      </w:r>
    </w:p>
    <w:p w14:paraId="1DCA72C4" w14:textId="77777777" w:rsidR="001C7B0C" w:rsidRPr="001C7B0C" w:rsidRDefault="001C7B0C" w:rsidP="00A56F78">
      <w:pPr>
        <w:numPr>
          <w:ilvl w:val="0"/>
          <w:numId w:val="9"/>
        </w:numPr>
        <w:spacing w:after="0" w:line="240" w:lineRule="auto"/>
        <w:ind w:left="0" w:firstLine="284"/>
        <w:contextualSpacing/>
        <w:jc w:val="both"/>
        <w:rPr>
          <w:rFonts w:ascii="Times New Roman" w:eastAsia="Calibri" w:hAnsi="Times New Roman" w:cs="Times New Roman"/>
          <w:sz w:val="24"/>
        </w:rPr>
      </w:pPr>
      <w:r w:rsidRPr="001C7B0C">
        <w:rPr>
          <w:rFonts w:ascii="Times New Roman" w:eastAsia="Calibri" w:hAnsi="Times New Roman" w:cs="Times New Roman"/>
          <w:sz w:val="24"/>
        </w:rPr>
        <w:t xml:space="preserve">Puse var vienpusēji uzteikt līgumu, Pilnvarotās personas tiesību un saistību pārņēmēju reorganizācijas procesā vienu mēnesi iepriekš brīdinot, ja Pilnvarotās personas reorganizācijas gadījumā nepastāv deleģēšanas pamatnoteikumi vai speciālie deleģēšanas nosacījumi privātpersonai. </w:t>
      </w:r>
    </w:p>
    <w:p w14:paraId="7AA182F8" w14:textId="77777777" w:rsidR="001C7B0C" w:rsidRPr="001C7B0C" w:rsidRDefault="001C7B0C" w:rsidP="00A56F78">
      <w:pPr>
        <w:numPr>
          <w:ilvl w:val="0"/>
          <w:numId w:val="9"/>
        </w:numPr>
        <w:spacing w:after="0" w:line="240" w:lineRule="auto"/>
        <w:ind w:left="0" w:firstLine="284"/>
        <w:contextualSpacing/>
        <w:jc w:val="both"/>
        <w:rPr>
          <w:rFonts w:ascii="Times New Roman" w:eastAsia="Calibri" w:hAnsi="Times New Roman" w:cs="Times New Roman"/>
          <w:sz w:val="24"/>
        </w:rPr>
      </w:pPr>
      <w:r w:rsidRPr="001C7B0C">
        <w:rPr>
          <w:rFonts w:ascii="Times New Roman" w:eastAsia="Calibri" w:hAnsi="Times New Roman" w:cs="Times New Roman"/>
          <w:sz w:val="24"/>
        </w:rPr>
        <w:t xml:space="preserve">Līgums noformēts un parakstīts elektroniskā dokumenta veidā. Katra Puse glabā vienu Līguma eksemplāru elektroniskā dokumenta formā. </w:t>
      </w:r>
    </w:p>
    <w:p w14:paraId="212A6606" w14:textId="77777777" w:rsidR="001C7B0C" w:rsidRPr="001C7B0C" w:rsidRDefault="001C7B0C" w:rsidP="00A56F78">
      <w:pPr>
        <w:numPr>
          <w:ilvl w:val="0"/>
          <w:numId w:val="9"/>
        </w:numPr>
        <w:spacing w:after="0" w:line="240" w:lineRule="auto"/>
        <w:ind w:left="0" w:firstLine="284"/>
        <w:contextualSpacing/>
        <w:jc w:val="both"/>
        <w:rPr>
          <w:rFonts w:ascii="Times New Roman" w:eastAsia="Calibri" w:hAnsi="Times New Roman" w:cs="Times New Roman"/>
          <w:sz w:val="24"/>
        </w:rPr>
      </w:pPr>
      <w:r w:rsidRPr="001C7B0C">
        <w:rPr>
          <w:rFonts w:ascii="Times New Roman" w:eastAsia="Calibri" w:hAnsi="Times New Roman" w:cs="Times New Roman"/>
          <w:sz w:val="24"/>
        </w:rPr>
        <w:t xml:space="preserve">Pielikumā: Darba uzdevums deleģētās funkcijas – Limbažu pilsētas teritorijas uzkopšanai no 2021.gada 1.aprīļa līdz 2022.gada 31.martam. </w:t>
      </w:r>
    </w:p>
    <w:p w14:paraId="7298A674" w14:textId="77777777" w:rsidR="001C7B0C" w:rsidRDefault="001C7B0C" w:rsidP="001C7B0C">
      <w:pPr>
        <w:spacing w:after="0" w:line="240" w:lineRule="auto"/>
        <w:ind w:firstLine="426"/>
        <w:jc w:val="both"/>
        <w:rPr>
          <w:rFonts w:ascii="Times New Roman" w:eastAsia="Calibri" w:hAnsi="Times New Roman" w:cs="Times New Roman"/>
          <w:sz w:val="24"/>
          <w:szCs w:val="24"/>
          <w:lang w:eastAsia="lv-LV"/>
        </w:rPr>
      </w:pPr>
    </w:p>
    <w:p w14:paraId="7072AA3A" w14:textId="77777777" w:rsidR="001C7B0C" w:rsidRDefault="001C7B0C" w:rsidP="001C7B0C">
      <w:pPr>
        <w:spacing w:after="0" w:line="240" w:lineRule="auto"/>
        <w:ind w:firstLine="426"/>
        <w:jc w:val="both"/>
        <w:rPr>
          <w:rFonts w:ascii="Times New Roman" w:eastAsia="Calibri" w:hAnsi="Times New Roman" w:cs="Times New Roman"/>
          <w:sz w:val="24"/>
          <w:szCs w:val="24"/>
          <w:lang w:eastAsia="lv-LV"/>
        </w:rPr>
      </w:pPr>
    </w:p>
    <w:p w14:paraId="2342A87C" w14:textId="77777777" w:rsidR="00A56F78" w:rsidRPr="001C7B0C" w:rsidRDefault="00A56F78" w:rsidP="001C7B0C">
      <w:pPr>
        <w:spacing w:after="0" w:line="240" w:lineRule="auto"/>
        <w:ind w:firstLine="426"/>
        <w:jc w:val="both"/>
        <w:rPr>
          <w:rFonts w:ascii="Times New Roman" w:eastAsia="Calibri" w:hAnsi="Times New Roman" w:cs="Times New Roman"/>
          <w:sz w:val="24"/>
          <w:szCs w:val="24"/>
          <w:lang w:eastAsia="lv-LV"/>
        </w:rPr>
      </w:pPr>
    </w:p>
    <w:tbl>
      <w:tblPr>
        <w:tblW w:w="10084" w:type="dxa"/>
        <w:tblInd w:w="-289" w:type="dxa"/>
        <w:tblLook w:val="01E0" w:firstRow="1" w:lastRow="1" w:firstColumn="1" w:lastColumn="1" w:noHBand="0" w:noVBand="0"/>
      </w:tblPr>
      <w:tblGrid>
        <w:gridCol w:w="5690"/>
        <w:gridCol w:w="4394"/>
      </w:tblGrid>
      <w:tr w:rsidR="001C7B0C" w:rsidRPr="001C7B0C" w14:paraId="5886EA6A" w14:textId="77777777" w:rsidTr="000E643A">
        <w:trPr>
          <w:trHeight w:val="720"/>
        </w:trPr>
        <w:tc>
          <w:tcPr>
            <w:tcW w:w="5690" w:type="dxa"/>
          </w:tcPr>
          <w:p w14:paraId="6536ABC5" w14:textId="77777777" w:rsidR="001C7B0C" w:rsidRPr="001C7B0C" w:rsidRDefault="001C7B0C" w:rsidP="001C7B0C">
            <w:pPr>
              <w:tabs>
                <w:tab w:val="left" w:pos="900"/>
              </w:tabs>
              <w:spacing w:after="0" w:line="240" w:lineRule="auto"/>
              <w:ind w:left="7" w:right="283" w:firstLine="169"/>
              <w:jc w:val="both"/>
              <w:rPr>
                <w:rFonts w:ascii="Times New Roman" w:eastAsia="Calibri" w:hAnsi="Times New Roman" w:cs="Times New Roman"/>
                <w:b/>
                <w:sz w:val="24"/>
                <w:szCs w:val="24"/>
              </w:rPr>
            </w:pPr>
          </w:p>
          <w:p w14:paraId="7D6899AD" w14:textId="77777777" w:rsidR="001C7B0C" w:rsidRPr="001C7B0C" w:rsidRDefault="001C7B0C" w:rsidP="001C7B0C">
            <w:pPr>
              <w:tabs>
                <w:tab w:val="left" w:pos="900"/>
              </w:tabs>
              <w:spacing w:after="0" w:line="240" w:lineRule="auto"/>
              <w:ind w:left="7" w:right="283" w:firstLine="169"/>
              <w:jc w:val="both"/>
              <w:rPr>
                <w:rFonts w:ascii="Times New Roman" w:eastAsia="Calibri" w:hAnsi="Times New Roman" w:cs="Times New Roman"/>
                <w:sz w:val="24"/>
                <w:szCs w:val="24"/>
              </w:rPr>
            </w:pPr>
            <w:r w:rsidRPr="001C7B0C">
              <w:rPr>
                <w:rFonts w:ascii="Times New Roman" w:eastAsia="Calibri" w:hAnsi="Times New Roman" w:cs="Times New Roman"/>
                <w:b/>
                <w:sz w:val="24"/>
                <w:szCs w:val="24"/>
              </w:rPr>
              <w:t>Pašvaldība</w:t>
            </w:r>
            <w:r w:rsidRPr="001C7B0C">
              <w:rPr>
                <w:rFonts w:ascii="Times New Roman" w:eastAsia="Calibri" w:hAnsi="Times New Roman" w:cs="Times New Roman"/>
                <w:sz w:val="24"/>
                <w:szCs w:val="24"/>
              </w:rPr>
              <w:tab/>
            </w:r>
            <w:r w:rsidRPr="001C7B0C">
              <w:rPr>
                <w:rFonts w:ascii="Times New Roman" w:eastAsia="Calibri" w:hAnsi="Times New Roman" w:cs="Times New Roman"/>
                <w:sz w:val="24"/>
                <w:szCs w:val="24"/>
              </w:rPr>
              <w:tab/>
            </w:r>
            <w:r w:rsidRPr="001C7B0C">
              <w:rPr>
                <w:rFonts w:ascii="Times New Roman" w:eastAsia="Calibri" w:hAnsi="Times New Roman" w:cs="Times New Roman"/>
                <w:sz w:val="24"/>
                <w:szCs w:val="24"/>
              </w:rPr>
              <w:tab/>
            </w:r>
            <w:r w:rsidRPr="001C7B0C">
              <w:rPr>
                <w:rFonts w:ascii="Times New Roman" w:eastAsia="Calibri" w:hAnsi="Times New Roman" w:cs="Times New Roman"/>
                <w:sz w:val="24"/>
                <w:szCs w:val="24"/>
              </w:rPr>
              <w:tab/>
            </w:r>
            <w:r w:rsidRPr="001C7B0C">
              <w:rPr>
                <w:rFonts w:ascii="Times New Roman" w:eastAsia="Calibri" w:hAnsi="Times New Roman" w:cs="Times New Roman"/>
                <w:sz w:val="24"/>
                <w:szCs w:val="24"/>
              </w:rPr>
              <w:tab/>
            </w:r>
          </w:p>
          <w:p w14:paraId="30DC7E61" w14:textId="77777777" w:rsidR="001C7B0C" w:rsidRPr="001C7B0C" w:rsidRDefault="001C7B0C" w:rsidP="001C7B0C">
            <w:pPr>
              <w:tabs>
                <w:tab w:val="left" w:pos="900"/>
              </w:tabs>
              <w:spacing w:after="0" w:line="240" w:lineRule="auto"/>
              <w:ind w:left="6" w:right="283" w:firstLine="169"/>
              <w:jc w:val="both"/>
              <w:rPr>
                <w:rFonts w:ascii="Times New Roman" w:eastAsia="Calibri" w:hAnsi="Times New Roman" w:cs="Times New Roman"/>
                <w:b/>
                <w:bCs/>
                <w:sz w:val="24"/>
                <w:szCs w:val="24"/>
              </w:rPr>
            </w:pPr>
            <w:r w:rsidRPr="001C7B0C">
              <w:rPr>
                <w:rFonts w:ascii="Times New Roman" w:eastAsia="Calibri" w:hAnsi="Times New Roman" w:cs="Times New Roman"/>
                <w:b/>
                <w:bCs/>
                <w:sz w:val="24"/>
                <w:szCs w:val="24"/>
              </w:rPr>
              <w:t>Limbažu novada pašvaldība</w:t>
            </w:r>
          </w:p>
          <w:p w14:paraId="15E924E2" w14:textId="77777777" w:rsidR="001C7B0C" w:rsidRPr="001C7B0C" w:rsidRDefault="001C7B0C" w:rsidP="001C7B0C">
            <w:pPr>
              <w:tabs>
                <w:tab w:val="left" w:pos="900"/>
              </w:tabs>
              <w:spacing w:after="0" w:line="240" w:lineRule="auto"/>
              <w:ind w:left="7" w:right="283" w:firstLine="169"/>
              <w:jc w:val="both"/>
              <w:rPr>
                <w:rFonts w:ascii="Times New Roman" w:eastAsia="Calibri" w:hAnsi="Times New Roman" w:cs="Times New Roman"/>
                <w:sz w:val="24"/>
                <w:szCs w:val="24"/>
              </w:rPr>
            </w:pPr>
            <w:r w:rsidRPr="001C7B0C">
              <w:rPr>
                <w:rFonts w:ascii="Times New Roman" w:eastAsia="Calibri" w:hAnsi="Times New Roman" w:cs="Times New Roman"/>
                <w:sz w:val="24"/>
                <w:szCs w:val="24"/>
              </w:rPr>
              <w:t xml:space="preserve">Nodokļu maksātāja </w:t>
            </w:r>
            <w:proofErr w:type="spellStart"/>
            <w:r w:rsidRPr="001C7B0C">
              <w:rPr>
                <w:rFonts w:ascii="Times New Roman" w:eastAsia="Calibri" w:hAnsi="Times New Roman" w:cs="Times New Roman"/>
                <w:sz w:val="24"/>
                <w:szCs w:val="24"/>
              </w:rPr>
              <w:t>reģ</w:t>
            </w:r>
            <w:proofErr w:type="spellEnd"/>
            <w:r w:rsidRPr="001C7B0C">
              <w:rPr>
                <w:rFonts w:ascii="Times New Roman" w:eastAsia="Calibri" w:hAnsi="Times New Roman" w:cs="Times New Roman"/>
                <w:sz w:val="24"/>
                <w:szCs w:val="24"/>
              </w:rPr>
              <w:t>. Nr.90009114631</w:t>
            </w:r>
          </w:p>
          <w:p w14:paraId="2C38BD2E" w14:textId="77777777" w:rsidR="001C7B0C" w:rsidRPr="001C7B0C" w:rsidRDefault="001C7B0C" w:rsidP="001C7B0C">
            <w:pPr>
              <w:tabs>
                <w:tab w:val="left" w:pos="900"/>
              </w:tabs>
              <w:spacing w:after="0" w:line="240" w:lineRule="auto"/>
              <w:ind w:left="7" w:right="283" w:firstLine="169"/>
              <w:jc w:val="both"/>
              <w:rPr>
                <w:rFonts w:ascii="Times New Roman" w:eastAsia="Calibri" w:hAnsi="Times New Roman" w:cs="Times New Roman"/>
                <w:sz w:val="24"/>
                <w:szCs w:val="24"/>
              </w:rPr>
            </w:pPr>
            <w:r w:rsidRPr="001C7B0C">
              <w:rPr>
                <w:rFonts w:ascii="Times New Roman" w:eastAsia="Calibri" w:hAnsi="Times New Roman" w:cs="Times New Roman"/>
                <w:sz w:val="24"/>
                <w:szCs w:val="24"/>
              </w:rPr>
              <w:t>Juridiskā adrese: Rīgas iela 16</w:t>
            </w:r>
          </w:p>
          <w:p w14:paraId="17BE67B4" w14:textId="77777777" w:rsidR="001C7B0C" w:rsidRPr="001C7B0C" w:rsidRDefault="001C7B0C" w:rsidP="001C7B0C">
            <w:pPr>
              <w:tabs>
                <w:tab w:val="left" w:pos="900"/>
              </w:tabs>
              <w:spacing w:after="0" w:line="240" w:lineRule="auto"/>
              <w:ind w:left="7" w:right="283" w:firstLine="169"/>
              <w:jc w:val="both"/>
              <w:rPr>
                <w:rFonts w:ascii="Times New Roman" w:eastAsia="Calibri" w:hAnsi="Times New Roman" w:cs="Times New Roman"/>
                <w:sz w:val="24"/>
                <w:szCs w:val="24"/>
              </w:rPr>
            </w:pPr>
            <w:r w:rsidRPr="001C7B0C">
              <w:rPr>
                <w:rFonts w:ascii="Times New Roman" w:eastAsia="Calibri" w:hAnsi="Times New Roman" w:cs="Times New Roman"/>
                <w:sz w:val="24"/>
                <w:szCs w:val="24"/>
              </w:rPr>
              <w:t>Limbaži, Limbažu novads, LV – 4001</w:t>
            </w:r>
          </w:p>
          <w:p w14:paraId="7E9D1DA2" w14:textId="77777777" w:rsidR="001C7B0C" w:rsidRPr="001C7B0C" w:rsidRDefault="001C7B0C" w:rsidP="001C7B0C">
            <w:pPr>
              <w:tabs>
                <w:tab w:val="left" w:pos="900"/>
              </w:tabs>
              <w:spacing w:after="0" w:line="240" w:lineRule="auto"/>
              <w:ind w:left="7" w:right="283" w:firstLine="169"/>
              <w:jc w:val="both"/>
              <w:rPr>
                <w:rFonts w:ascii="Times New Roman" w:eastAsia="Calibri" w:hAnsi="Times New Roman" w:cs="Times New Roman"/>
                <w:sz w:val="24"/>
                <w:szCs w:val="24"/>
              </w:rPr>
            </w:pPr>
            <w:r w:rsidRPr="001C7B0C">
              <w:rPr>
                <w:rFonts w:ascii="Times New Roman" w:eastAsia="Calibri" w:hAnsi="Times New Roman" w:cs="Times New Roman"/>
                <w:sz w:val="24"/>
                <w:szCs w:val="24"/>
              </w:rPr>
              <w:t>E-pasta adrese: dome@limbazi.lv</w:t>
            </w:r>
          </w:p>
          <w:p w14:paraId="6C86C75C" w14:textId="77777777" w:rsidR="001C7B0C" w:rsidRPr="001C7B0C" w:rsidRDefault="001C7B0C" w:rsidP="001C7B0C">
            <w:pPr>
              <w:tabs>
                <w:tab w:val="left" w:pos="900"/>
              </w:tabs>
              <w:spacing w:after="0" w:line="240" w:lineRule="auto"/>
              <w:ind w:left="7" w:right="283" w:firstLine="169"/>
              <w:jc w:val="both"/>
              <w:rPr>
                <w:rFonts w:ascii="Times New Roman" w:eastAsia="Calibri" w:hAnsi="Times New Roman" w:cs="Times New Roman"/>
                <w:sz w:val="24"/>
                <w:szCs w:val="24"/>
              </w:rPr>
            </w:pPr>
            <w:r w:rsidRPr="001C7B0C">
              <w:rPr>
                <w:rFonts w:ascii="Times New Roman" w:eastAsia="Calibri" w:hAnsi="Times New Roman" w:cs="Times New Roman"/>
                <w:sz w:val="24"/>
                <w:szCs w:val="24"/>
              </w:rPr>
              <w:t>Bankas rekvizīti:</w:t>
            </w:r>
          </w:p>
          <w:p w14:paraId="099B09D7" w14:textId="77777777" w:rsidR="001C7B0C" w:rsidRPr="001C7B0C" w:rsidRDefault="001C7B0C" w:rsidP="001C7B0C">
            <w:pPr>
              <w:tabs>
                <w:tab w:val="left" w:pos="900"/>
              </w:tabs>
              <w:spacing w:after="0" w:line="240" w:lineRule="auto"/>
              <w:ind w:left="7" w:right="283" w:firstLine="169"/>
              <w:jc w:val="both"/>
              <w:rPr>
                <w:rFonts w:ascii="Times New Roman" w:eastAsia="Calibri" w:hAnsi="Times New Roman" w:cs="Times New Roman"/>
                <w:sz w:val="24"/>
                <w:szCs w:val="24"/>
              </w:rPr>
            </w:pPr>
            <w:r w:rsidRPr="001C7B0C">
              <w:rPr>
                <w:rFonts w:ascii="Times New Roman" w:eastAsia="Calibri" w:hAnsi="Times New Roman" w:cs="Times New Roman"/>
                <w:sz w:val="24"/>
                <w:szCs w:val="24"/>
              </w:rPr>
              <w:t>AS „SEB banka”</w:t>
            </w:r>
          </w:p>
          <w:p w14:paraId="1BD5227F" w14:textId="77777777" w:rsidR="001C7B0C" w:rsidRPr="001C7B0C" w:rsidRDefault="001C7B0C" w:rsidP="001C7B0C">
            <w:pPr>
              <w:tabs>
                <w:tab w:val="left" w:pos="900"/>
              </w:tabs>
              <w:spacing w:after="0" w:line="240" w:lineRule="auto"/>
              <w:ind w:left="7" w:right="283" w:firstLine="169"/>
              <w:jc w:val="both"/>
              <w:rPr>
                <w:rFonts w:ascii="Times New Roman" w:eastAsia="Calibri" w:hAnsi="Times New Roman" w:cs="Times New Roman"/>
                <w:sz w:val="24"/>
                <w:szCs w:val="24"/>
              </w:rPr>
            </w:pPr>
            <w:r w:rsidRPr="001C7B0C">
              <w:rPr>
                <w:rFonts w:ascii="Times New Roman" w:eastAsia="Calibri" w:hAnsi="Times New Roman" w:cs="Times New Roman"/>
                <w:sz w:val="24"/>
                <w:szCs w:val="24"/>
              </w:rPr>
              <w:t>Konta Nr. LV37UNLA0050014284308</w:t>
            </w:r>
          </w:p>
          <w:p w14:paraId="5A992E1D" w14:textId="77777777" w:rsidR="001C7B0C" w:rsidRPr="001C7B0C" w:rsidRDefault="001C7B0C" w:rsidP="001C7B0C">
            <w:pPr>
              <w:tabs>
                <w:tab w:val="left" w:pos="900"/>
              </w:tabs>
              <w:spacing w:after="0" w:line="240" w:lineRule="auto"/>
              <w:ind w:left="7" w:right="283" w:firstLine="169"/>
              <w:jc w:val="both"/>
              <w:rPr>
                <w:rFonts w:ascii="Times New Roman" w:eastAsia="Calibri" w:hAnsi="Times New Roman" w:cs="Times New Roman"/>
                <w:sz w:val="24"/>
                <w:szCs w:val="24"/>
              </w:rPr>
            </w:pPr>
            <w:r w:rsidRPr="001C7B0C">
              <w:rPr>
                <w:rFonts w:ascii="Times New Roman" w:eastAsia="Calibri" w:hAnsi="Times New Roman" w:cs="Times New Roman"/>
                <w:sz w:val="24"/>
                <w:szCs w:val="24"/>
              </w:rPr>
              <w:t>Kods UNLALV2X</w:t>
            </w:r>
          </w:p>
          <w:p w14:paraId="418AEF6B" w14:textId="77777777" w:rsidR="001C7B0C" w:rsidRPr="001C7B0C" w:rsidRDefault="001C7B0C" w:rsidP="001C7B0C">
            <w:pPr>
              <w:tabs>
                <w:tab w:val="left" w:pos="900"/>
              </w:tabs>
              <w:spacing w:after="0" w:line="240" w:lineRule="auto"/>
              <w:ind w:right="283" w:firstLine="169"/>
              <w:jc w:val="both"/>
              <w:rPr>
                <w:rFonts w:ascii="Times New Roman" w:eastAsia="Calibri" w:hAnsi="Times New Roman" w:cs="Times New Roman"/>
                <w:sz w:val="24"/>
                <w:szCs w:val="24"/>
              </w:rPr>
            </w:pPr>
            <w:r w:rsidRPr="001C7B0C">
              <w:rPr>
                <w:rFonts w:ascii="Times New Roman" w:eastAsia="Calibri" w:hAnsi="Times New Roman" w:cs="Times New Roman"/>
                <w:sz w:val="24"/>
                <w:szCs w:val="24"/>
              </w:rPr>
              <w:t xml:space="preserve">      </w:t>
            </w:r>
          </w:p>
          <w:p w14:paraId="0A0FB065" w14:textId="77777777" w:rsidR="001C7B0C" w:rsidRPr="001C7B0C" w:rsidRDefault="001C7B0C" w:rsidP="001C7B0C">
            <w:pPr>
              <w:tabs>
                <w:tab w:val="left" w:pos="900"/>
              </w:tabs>
              <w:spacing w:after="0" w:line="240" w:lineRule="auto"/>
              <w:ind w:right="283" w:firstLine="169"/>
              <w:jc w:val="both"/>
              <w:rPr>
                <w:rFonts w:ascii="Times New Roman" w:eastAsia="Calibri" w:hAnsi="Times New Roman" w:cs="Times New Roman"/>
                <w:sz w:val="24"/>
                <w:szCs w:val="24"/>
              </w:rPr>
            </w:pPr>
          </w:p>
          <w:p w14:paraId="16EEC1F9" w14:textId="77777777" w:rsidR="001C7B0C" w:rsidRPr="001C7B0C" w:rsidRDefault="001C7B0C" w:rsidP="001C7B0C">
            <w:pPr>
              <w:tabs>
                <w:tab w:val="left" w:pos="176"/>
              </w:tabs>
              <w:spacing w:after="0" w:line="240" w:lineRule="auto"/>
              <w:ind w:right="283" w:firstLine="176"/>
              <w:jc w:val="both"/>
              <w:rPr>
                <w:rFonts w:ascii="Times New Roman" w:eastAsia="Calibri" w:hAnsi="Times New Roman" w:cs="Times New Roman"/>
                <w:sz w:val="24"/>
                <w:szCs w:val="24"/>
              </w:rPr>
            </w:pPr>
            <w:r w:rsidRPr="001C7B0C">
              <w:rPr>
                <w:rFonts w:ascii="Times New Roman" w:eastAsia="Calibri" w:hAnsi="Times New Roman" w:cs="Times New Roman"/>
                <w:sz w:val="24"/>
                <w:szCs w:val="24"/>
              </w:rPr>
              <w:t xml:space="preserve"> _______________________</w:t>
            </w:r>
            <w:r w:rsidRPr="001C7B0C">
              <w:rPr>
                <w:rFonts w:ascii="Times New Roman" w:eastAsia="Calibri" w:hAnsi="Times New Roman" w:cs="Times New Roman"/>
                <w:sz w:val="24"/>
                <w:szCs w:val="24"/>
              </w:rPr>
              <w:softHyphen/>
            </w:r>
            <w:r w:rsidRPr="001C7B0C">
              <w:rPr>
                <w:rFonts w:ascii="Times New Roman" w:eastAsia="Calibri" w:hAnsi="Times New Roman" w:cs="Times New Roman"/>
                <w:sz w:val="24"/>
                <w:szCs w:val="24"/>
              </w:rPr>
              <w:softHyphen/>
              <w:t xml:space="preserve">___________ </w:t>
            </w:r>
          </w:p>
          <w:p w14:paraId="60943889" w14:textId="77777777" w:rsidR="001C7B0C" w:rsidRPr="001C7B0C" w:rsidRDefault="001C7B0C" w:rsidP="001C7B0C">
            <w:pPr>
              <w:tabs>
                <w:tab w:val="left" w:pos="176"/>
              </w:tabs>
              <w:spacing w:after="0" w:line="240" w:lineRule="auto"/>
              <w:ind w:right="283" w:firstLine="176"/>
              <w:jc w:val="both"/>
              <w:rPr>
                <w:rFonts w:ascii="Times New Roman" w:eastAsia="Calibri" w:hAnsi="Times New Roman" w:cs="Times New Roman"/>
                <w:sz w:val="24"/>
                <w:szCs w:val="24"/>
              </w:rPr>
            </w:pPr>
            <w:r w:rsidRPr="001C7B0C">
              <w:rPr>
                <w:rFonts w:ascii="Times New Roman" w:eastAsia="Calibri" w:hAnsi="Times New Roman" w:cs="Times New Roman"/>
                <w:sz w:val="24"/>
                <w:szCs w:val="24"/>
              </w:rPr>
              <w:t xml:space="preserve">                                                   </w:t>
            </w:r>
            <w:proofErr w:type="spellStart"/>
            <w:r w:rsidRPr="001C7B0C">
              <w:rPr>
                <w:rFonts w:ascii="Times New Roman" w:eastAsia="Calibri" w:hAnsi="Times New Roman" w:cs="Times New Roman"/>
                <w:sz w:val="24"/>
                <w:szCs w:val="24"/>
              </w:rPr>
              <w:t>D.Zemmers</w:t>
            </w:r>
            <w:proofErr w:type="spellEnd"/>
          </w:p>
          <w:p w14:paraId="3149B9C2" w14:textId="77777777" w:rsidR="001C7B0C" w:rsidRPr="001C7B0C" w:rsidRDefault="001C7B0C" w:rsidP="001C7B0C">
            <w:pPr>
              <w:tabs>
                <w:tab w:val="left" w:pos="176"/>
              </w:tabs>
              <w:spacing w:after="0" w:line="240" w:lineRule="auto"/>
              <w:ind w:firstLine="176"/>
              <w:rPr>
                <w:rFonts w:ascii="Times New Roman" w:eastAsia="Calibri" w:hAnsi="Times New Roman" w:cs="Times New Roman"/>
                <w:sz w:val="24"/>
                <w:szCs w:val="24"/>
              </w:rPr>
            </w:pPr>
            <w:r w:rsidRPr="001C7B0C">
              <w:rPr>
                <w:rFonts w:ascii="Times New Roman" w:eastAsia="Calibri" w:hAnsi="Times New Roman" w:cs="Times New Roman"/>
                <w:sz w:val="24"/>
                <w:szCs w:val="24"/>
              </w:rPr>
              <w:t xml:space="preserve">  ___.___.2021.</w:t>
            </w:r>
          </w:p>
          <w:p w14:paraId="74682715" w14:textId="77777777" w:rsidR="001C7B0C" w:rsidRPr="001C7B0C" w:rsidRDefault="001C7B0C" w:rsidP="001C7B0C">
            <w:pPr>
              <w:spacing w:after="0" w:line="240" w:lineRule="auto"/>
              <w:rPr>
                <w:rFonts w:ascii="Times New Roman" w:eastAsia="Calibri" w:hAnsi="Times New Roman" w:cs="Times New Roman"/>
                <w:sz w:val="24"/>
                <w:szCs w:val="24"/>
              </w:rPr>
            </w:pPr>
          </w:p>
        </w:tc>
        <w:tc>
          <w:tcPr>
            <w:tcW w:w="4394" w:type="dxa"/>
          </w:tcPr>
          <w:p w14:paraId="5AB04823" w14:textId="77777777" w:rsidR="001C7B0C" w:rsidRPr="001C7B0C" w:rsidRDefault="001C7B0C" w:rsidP="001C7B0C">
            <w:pPr>
              <w:spacing w:after="0" w:line="240" w:lineRule="auto"/>
              <w:ind w:right="283"/>
              <w:jc w:val="both"/>
              <w:rPr>
                <w:rFonts w:ascii="Times New Roman" w:eastAsia="Calibri" w:hAnsi="Times New Roman" w:cs="Times New Roman"/>
                <w:b/>
                <w:sz w:val="24"/>
                <w:szCs w:val="24"/>
              </w:rPr>
            </w:pPr>
          </w:p>
          <w:p w14:paraId="37CC5C21" w14:textId="77777777" w:rsidR="001C7B0C" w:rsidRPr="001C7B0C" w:rsidRDefault="001C7B0C" w:rsidP="001C7B0C">
            <w:pPr>
              <w:spacing w:after="0" w:line="240" w:lineRule="auto"/>
              <w:ind w:right="283"/>
              <w:jc w:val="both"/>
              <w:rPr>
                <w:rFonts w:ascii="Times New Roman" w:eastAsia="Calibri" w:hAnsi="Times New Roman" w:cs="Times New Roman"/>
                <w:b/>
                <w:sz w:val="24"/>
                <w:szCs w:val="24"/>
              </w:rPr>
            </w:pPr>
            <w:r w:rsidRPr="001C7B0C">
              <w:rPr>
                <w:rFonts w:ascii="Times New Roman" w:eastAsia="Calibri" w:hAnsi="Times New Roman" w:cs="Times New Roman"/>
                <w:b/>
                <w:sz w:val="24"/>
                <w:szCs w:val="24"/>
              </w:rPr>
              <w:t>Pilnvarotā persona</w:t>
            </w:r>
          </w:p>
          <w:p w14:paraId="35F729AB" w14:textId="77777777" w:rsidR="001C7B0C" w:rsidRPr="001C7B0C" w:rsidRDefault="001C7B0C" w:rsidP="001C7B0C">
            <w:pPr>
              <w:spacing w:after="0" w:line="240" w:lineRule="auto"/>
              <w:rPr>
                <w:rFonts w:ascii="Times New Roman" w:eastAsia="Calibri" w:hAnsi="Times New Roman" w:cs="Times New Roman"/>
                <w:b/>
                <w:sz w:val="24"/>
                <w:szCs w:val="24"/>
              </w:rPr>
            </w:pPr>
            <w:r w:rsidRPr="001C7B0C">
              <w:rPr>
                <w:rFonts w:ascii="Times New Roman" w:eastAsia="Calibri" w:hAnsi="Times New Roman" w:cs="Times New Roman"/>
                <w:b/>
                <w:sz w:val="24"/>
                <w:szCs w:val="24"/>
              </w:rPr>
              <w:t xml:space="preserve">Sabiedrība ar ierobežotu atbildību </w:t>
            </w:r>
            <w:r w:rsidRPr="001C7B0C">
              <w:rPr>
                <w:rFonts w:ascii="Times New Roman" w:eastAsia="Calibri" w:hAnsi="Times New Roman" w:cs="Times New Roman"/>
                <w:sz w:val="24"/>
                <w:szCs w:val="24"/>
              </w:rPr>
              <w:t xml:space="preserve"> ,,</w:t>
            </w:r>
            <w:r w:rsidRPr="001C7B0C">
              <w:rPr>
                <w:rFonts w:ascii="Times New Roman" w:eastAsia="Calibri" w:hAnsi="Times New Roman" w:cs="Times New Roman"/>
                <w:b/>
                <w:sz w:val="24"/>
                <w:szCs w:val="24"/>
              </w:rPr>
              <w:t>NAMSAIMNIEKS”</w:t>
            </w:r>
          </w:p>
          <w:p w14:paraId="66064A21" w14:textId="77777777" w:rsidR="001C7B0C" w:rsidRPr="001C7B0C" w:rsidRDefault="001C7B0C" w:rsidP="001C7B0C">
            <w:pPr>
              <w:spacing w:after="0" w:line="240" w:lineRule="auto"/>
              <w:rPr>
                <w:rFonts w:ascii="Times New Roman" w:eastAsia="Calibri" w:hAnsi="Times New Roman" w:cs="Times New Roman"/>
                <w:sz w:val="24"/>
                <w:szCs w:val="24"/>
              </w:rPr>
            </w:pPr>
            <w:r w:rsidRPr="001C7B0C">
              <w:rPr>
                <w:rFonts w:ascii="Times New Roman" w:eastAsia="Calibri" w:hAnsi="Times New Roman" w:cs="Times New Roman"/>
                <w:sz w:val="24"/>
                <w:szCs w:val="24"/>
              </w:rPr>
              <w:t>Vienotais</w:t>
            </w:r>
            <w:r w:rsidRPr="001C7B0C">
              <w:rPr>
                <w:rFonts w:ascii="Times New Roman" w:eastAsia="Calibri" w:hAnsi="Times New Roman" w:cs="Times New Roman"/>
                <w:b/>
                <w:sz w:val="24"/>
                <w:szCs w:val="24"/>
              </w:rPr>
              <w:t xml:space="preserve"> </w:t>
            </w:r>
            <w:r w:rsidRPr="001C7B0C">
              <w:rPr>
                <w:rFonts w:ascii="Times New Roman" w:eastAsia="Calibri" w:hAnsi="Times New Roman" w:cs="Times New Roman"/>
                <w:sz w:val="24"/>
                <w:szCs w:val="24"/>
              </w:rPr>
              <w:t>reģistrācijas Nr. 46603000240 Juridiskā adrese: Ezeru iela 2</w:t>
            </w:r>
          </w:p>
          <w:p w14:paraId="1A56B8FF" w14:textId="77777777" w:rsidR="001C7B0C" w:rsidRPr="001C7B0C" w:rsidRDefault="001C7B0C" w:rsidP="001C7B0C">
            <w:pPr>
              <w:spacing w:after="0" w:line="240" w:lineRule="auto"/>
              <w:rPr>
                <w:rFonts w:ascii="Times New Roman" w:eastAsia="Calibri" w:hAnsi="Times New Roman" w:cs="Times New Roman"/>
                <w:bCs/>
                <w:iCs/>
                <w:sz w:val="24"/>
                <w:szCs w:val="24"/>
              </w:rPr>
            </w:pPr>
            <w:r w:rsidRPr="001C7B0C">
              <w:rPr>
                <w:rFonts w:ascii="Times New Roman" w:eastAsia="Calibri" w:hAnsi="Times New Roman" w:cs="Times New Roman"/>
                <w:sz w:val="24"/>
                <w:szCs w:val="24"/>
              </w:rPr>
              <w:t>Limbaži, Limbažu novads, LV-4001</w:t>
            </w:r>
            <w:r w:rsidRPr="001C7B0C">
              <w:rPr>
                <w:rFonts w:ascii="Times New Roman" w:eastAsia="Calibri" w:hAnsi="Times New Roman" w:cs="Times New Roman"/>
                <w:bCs/>
                <w:iCs/>
                <w:sz w:val="24"/>
                <w:szCs w:val="24"/>
              </w:rPr>
              <w:t xml:space="preserve"> </w:t>
            </w:r>
          </w:p>
          <w:p w14:paraId="0C03BC6C" w14:textId="77777777" w:rsidR="001C7B0C" w:rsidRPr="001C7B0C" w:rsidRDefault="001C7B0C" w:rsidP="001C7B0C">
            <w:pPr>
              <w:tabs>
                <w:tab w:val="left" w:pos="900"/>
              </w:tabs>
              <w:spacing w:after="0" w:line="240" w:lineRule="auto"/>
              <w:ind w:left="7" w:right="-694" w:hanging="7"/>
              <w:jc w:val="both"/>
              <w:rPr>
                <w:rFonts w:ascii="Times New Roman" w:eastAsia="Calibri" w:hAnsi="Times New Roman" w:cs="Times New Roman"/>
                <w:sz w:val="24"/>
                <w:lang w:eastAsia="lv-LV"/>
              </w:rPr>
            </w:pPr>
            <w:r w:rsidRPr="001C7B0C">
              <w:rPr>
                <w:rFonts w:ascii="Times New Roman" w:eastAsia="Calibri" w:hAnsi="Times New Roman" w:cs="Times New Roman"/>
                <w:sz w:val="24"/>
                <w:lang w:eastAsia="lv-LV"/>
              </w:rPr>
              <w:t>E-pasta adrese: info@namsaimnieks.eu</w:t>
            </w:r>
          </w:p>
          <w:p w14:paraId="06602E0A" w14:textId="77777777" w:rsidR="001C7B0C" w:rsidRPr="001C7B0C" w:rsidRDefault="001C7B0C" w:rsidP="001C7B0C">
            <w:pPr>
              <w:spacing w:after="0" w:line="240" w:lineRule="auto"/>
              <w:rPr>
                <w:rFonts w:ascii="Times New Roman" w:eastAsia="Calibri" w:hAnsi="Times New Roman" w:cs="Times New Roman"/>
                <w:b/>
                <w:bCs/>
                <w:iCs/>
                <w:sz w:val="24"/>
                <w:szCs w:val="24"/>
              </w:rPr>
            </w:pPr>
            <w:r w:rsidRPr="001C7B0C">
              <w:rPr>
                <w:rFonts w:ascii="Times New Roman" w:eastAsia="Calibri" w:hAnsi="Times New Roman" w:cs="Times New Roman"/>
                <w:bCs/>
                <w:iCs/>
                <w:sz w:val="24"/>
                <w:szCs w:val="24"/>
              </w:rPr>
              <w:t xml:space="preserve">Bankas rekvizīti: </w:t>
            </w:r>
          </w:p>
          <w:p w14:paraId="32D2EEF4" w14:textId="77777777" w:rsidR="001C7B0C" w:rsidRPr="001C7B0C" w:rsidRDefault="001C7B0C" w:rsidP="001C7B0C">
            <w:pPr>
              <w:spacing w:after="0" w:line="240" w:lineRule="auto"/>
              <w:rPr>
                <w:rFonts w:ascii="Times New Roman" w:eastAsia="Calibri" w:hAnsi="Times New Roman" w:cs="Times New Roman"/>
                <w:bCs/>
                <w:iCs/>
                <w:sz w:val="24"/>
                <w:szCs w:val="24"/>
              </w:rPr>
            </w:pPr>
            <w:r w:rsidRPr="001C7B0C">
              <w:rPr>
                <w:rFonts w:ascii="Times New Roman" w:eastAsia="Calibri" w:hAnsi="Times New Roman" w:cs="Times New Roman"/>
                <w:bCs/>
                <w:iCs/>
                <w:sz w:val="24"/>
                <w:szCs w:val="24"/>
              </w:rPr>
              <w:t xml:space="preserve">AS „SEB banka” </w:t>
            </w:r>
          </w:p>
          <w:p w14:paraId="6125DEC1" w14:textId="77777777" w:rsidR="001C7B0C" w:rsidRPr="001C7B0C" w:rsidRDefault="001C7B0C" w:rsidP="001C7B0C">
            <w:pPr>
              <w:spacing w:after="0" w:line="240" w:lineRule="auto"/>
              <w:rPr>
                <w:rFonts w:ascii="Times New Roman" w:eastAsia="Calibri" w:hAnsi="Times New Roman" w:cs="Times New Roman"/>
                <w:bCs/>
                <w:iCs/>
                <w:sz w:val="24"/>
                <w:szCs w:val="24"/>
              </w:rPr>
            </w:pPr>
            <w:r w:rsidRPr="001C7B0C">
              <w:rPr>
                <w:rFonts w:ascii="Times New Roman" w:eastAsia="Calibri" w:hAnsi="Times New Roman" w:cs="Times New Roman"/>
                <w:bCs/>
                <w:iCs/>
                <w:sz w:val="24"/>
                <w:szCs w:val="24"/>
              </w:rPr>
              <w:t xml:space="preserve">Konta </w:t>
            </w:r>
            <w:proofErr w:type="spellStart"/>
            <w:r w:rsidRPr="001C7B0C">
              <w:rPr>
                <w:rFonts w:ascii="Times New Roman" w:eastAsia="Calibri" w:hAnsi="Times New Roman" w:cs="Times New Roman"/>
                <w:bCs/>
                <w:iCs/>
                <w:sz w:val="24"/>
                <w:szCs w:val="24"/>
                <w:lang w:val="en-GB"/>
              </w:rPr>
              <w:t>Nr</w:t>
            </w:r>
            <w:proofErr w:type="spellEnd"/>
            <w:r w:rsidRPr="001C7B0C">
              <w:rPr>
                <w:rFonts w:ascii="Times New Roman" w:eastAsia="Calibri" w:hAnsi="Times New Roman" w:cs="Times New Roman"/>
                <w:bCs/>
                <w:iCs/>
                <w:sz w:val="24"/>
                <w:szCs w:val="24"/>
                <w:lang w:val="en-GB"/>
              </w:rPr>
              <w:t xml:space="preserve">. </w:t>
            </w:r>
            <w:r w:rsidRPr="001C7B0C">
              <w:rPr>
                <w:rFonts w:ascii="Times New Roman" w:eastAsia="Calibri" w:hAnsi="Times New Roman" w:cs="Times New Roman"/>
                <w:bCs/>
                <w:iCs/>
                <w:sz w:val="24"/>
                <w:szCs w:val="24"/>
              </w:rPr>
              <w:t>LV29UNLA0013000508412</w:t>
            </w:r>
          </w:p>
          <w:p w14:paraId="04DF8355" w14:textId="77777777" w:rsidR="001C7B0C" w:rsidRPr="001C7B0C" w:rsidRDefault="001C7B0C" w:rsidP="001C7B0C">
            <w:pPr>
              <w:spacing w:after="0" w:line="240" w:lineRule="auto"/>
              <w:rPr>
                <w:rFonts w:ascii="Times New Roman" w:eastAsia="Calibri" w:hAnsi="Times New Roman" w:cs="Times New Roman"/>
                <w:bCs/>
                <w:iCs/>
                <w:sz w:val="24"/>
                <w:szCs w:val="24"/>
              </w:rPr>
            </w:pPr>
            <w:r w:rsidRPr="001C7B0C">
              <w:rPr>
                <w:rFonts w:ascii="Times New Roman" w:eastAsia="Calibri" w:hAnsi="Times New Roman" w:cs="Times New Roman"/>
                <w:bCs/>
                <w:iCs/>
                <w:sz w:val="24"/>
                <w:szCs w:val="24"/>
              </w:rPr>
              <w:t>Kods UNLALV2X</w:t>
            </w:r>
          </w:p>
          <w:p w14:paraId="0DBE18F7" w14:textId="77777777" w:rsidR="001C7B0C" w:rsidRPr="001C7B0C" w:rsidRDefault="001C7B0C" w:rsidP="001C7B0C">
            <w:pPr>
              <w:spacing w:after="0" w:line="240" w:lineRule="auto"/>
              <w:rPr>
                <w:rFonts w:ascii="Times New Roman" w:eastAsia="Calibri" w:hAnsi="Times New Roman" w:cs="Times New Roman"/>
                <w:bCs/>
                <w:iCs/>
                <w:sz w:val="24"/>
                <w:szCs w:val="24"/>
              </w:rPr>
            </w:pPr>
          </w:p>
          <w:p w14:paraId="50D08157" w14:textId="77777777" w:rsidR="001C7B0C" w:rsidRPr="001C7B0C" w:rsidRDefault="001C7B0C" w:rsidP="001C7B0C">
            <w:pPr>
              <w:spacing w:after="0" w:line="240" w:lineRule="auto"/>
              <w:rPr>
                <w:rFonts w:ascii="Times New Roman" w:eastAsia="Calibri" w:hAnsi="Times New Roman" w:cs="Times New Roman"/>
                <w:bCs/>
                <w:iCs/>
                <w:sz w:val="24"/>
                <w:szCs w:val="24"/>
              </w:rPr>
            </w:pPr>
            <w:r w:rsidRPr="001C7B0C">
              <w:rPr>
                <w:rFonts w:ascii="Times New Roman" w:eastAsia="Calibri" w:hAnsi="Times New Roman" w:cs="Times New Roman"/>
                <w:bCs/>
                <w:iCs/>
                <w:sz w:val="24"/>
                <w:szCs w:val="24"/>
              </w:rPr>
              <w:t xml:space="preserve">________________________________  </w:t>
            </w:r>
          </w:p>
          <w:p w14:paraId="69FEB6A0" w14:textId="77777777" w:rsidR="001C7B0C" w:rsidRPr="001C7B0C" w:rsidRDefault="001C7B0C" w:rsidP="001C7B0C">
            <w:pPr>
              <w:spacing w:after="0" w:line="240" w:lineRule="auto"/>
              <w:rPr>
                <w:rFonts w:ascii="Times New Roman" w:eastAsia="Calibri" w:hAnsi="Times New Roman" w:cs="Times New Roman"/>
                <w:bCs/>
                <w:iCs/>
                <w:sz w:val="24"/>
                <w:szCs w:val="24"/>
              </w:rPr>
            </w:pPr>
            <w:r w:rsidRPr="001C7B0C">
              <w:rPr>
                <w:rFonts w:ascii="Times New Roman" w:eastAsia="Calibri" w:hAnsi="Times New Roman" w:cs="Times New Roman"/>
                <w:bCs/>
                <w:iCs/>
                <w:sz w:val="24"/>
                <w:szCs w:val="24"/>
              </w:rPr>
              <w:t xml:space="preserve">                                                 I. </w:t>
            </w:r>
            <w:proofErr w:type="spellStart"/>
            <w:r w:rsidRPr="001C7B0C">
              <w:rPr>
                <w:rFonts w:ascii="Times New Roman" w:eastAsia="Calibri" w:hAnsi="Times New Roman" w:cs="Times New Roman"/>
                <w:bCs/>
                <w:iCs/>
                <w:sz w:val="24"/>
                <w:szCs w:val="24"/>
              </w:rPr>
              <w:t>Pastva</w:t>
            </w:r>
            <w:proofErr w:type="spellEnd"/>
          </w:p>
          <w:p w14:paraId="6BB11806" w14:textId="77777777" w:rsidR="001C7B0C" w:rsidRPr="001C7B0C" w:rsidRDefault="001C7B0C" w:rsidP="001C7B0C">
            <w:pPr>
              <w:spacing w:after="0" w:line="240" w:lineRule="auto"/>
              <w:rPr>
                <w:rFonts w:ascii="Times New Roman" w:eastAsia="Calibri" w:hAnsi="Times New Roman" w:cs="Times New Roman"/>
                <w:bCs/>
                <w:iCs/>
                <w:sz w:val="24"/>
                <w:szCs w:val="24"/>
              </w:rPr>
            </w:pPr>
            <w:r w:rsidRPr="001C7B0C">
              <w:rPr>
                <w:rFonts w:ascii="Times New Roman" w:eastAsia="Calibri" w:hAnsi="Times New Roman" w:cs="Times New Roman"/>
                <w:bCs/>
                <w:iCs/>
                <w:sz w:val="24"/>
                <w:szCs w:val="24"/>
              </w:rPr>
              <w:t>___.___.2021.</w:t>
            </w:r>
          </w:p>
          <w:p w14:paraId="03F3A0B5" w14:textId="77777777" w:rsidR="001C7B0C" w:rsidRPr="001C7B0C" w:rsidRDefault="001C7B0C" w:rsidP="001C7B0C">
            <w:pPr>
              <w:spacing w:after="0" w:line="240" w:lineRule="auto"/>
              <w:rPr>
                <w:rFonts w:ascii="Times New Roman" w:eastAsia="Calibri" w:hAnsi="Times New Roman" w:cs="Times New Roman"/>
                <w:bCs/>
                <w:iCs/>
                <w:sz w:val="24"/>
                <w:szCs w:val="24"/>
              </w:rPr>
            </w:pPr>
          </w:p>
          <w:p w14:paraId="3469036A" w14:textId="77777777" w:rsidR="001C7B0C" w:rsidRPr="001C7B0C" w:rsidRDefault="001C7B0C" w:rsidP="001C7B0C">
            <w:pPr>
              <w:spacing w:after="0" w:line="240" w:lineRule="auto"/>
              <w:rPr>
                <w:rFonts w:ascii="Times New Roman" w:eastAsia="Calibri" w:hAnsi="Times New Roman" w:cs="Times New Roman"/>
                <w:bCs/>
                <w:iCs/>
                <w:sz w:val="24"/>
                <w:szCs w:val="24"/>
              </w:rPr>
            </w:pPr>
            <w:r w:rsidRPr="001C7B0C">
              <w:rPr>
                <w:rFonts w:ascii="Times New Roman" w:eastAsia="Calibri" w:hAnsi="Times New Roman" w:cs="Times New Roman"/>
                <w:bCs/>
                <w:iCs/>
                <w:sz w:val="24"/>
                <w:szCs w:val="24"/>
              </w:rPr>
              <w:t>_________________________________</w:t>
            </w:r>
          </w:p>
          <w:p w14:paraId="3BB4D42C" w14:textId="77777777" w:rsidR="001C7B0C" w:rsidRPr="001C7B0C" w:rsidRDefault="001C7B0C" w:rsidP="001C7B0C">
            <w:pPr>
              <w:spacing w:after="0" w:line="240" w:lineRule="auto"/>
              <w:jc w:val="center"/>
              <w:rPr>
                <w:rFonts w:ascii="Times New Roman" w:eastAsia="Calibri" w:hAnsi="Times New Roman" w:cs="Times New Roman"/>
                <w:bCs/>
                <w:iCs/>
                <w:sz w:val="24"/>
                <w:szCs w:val="24"/>
              </w:rPr>
            </w:pPr>
            <w:r w:rsidRPr="001C7B0C">
              <w:rPr>
                <w:rFonts w:ascii="Times New Roman" w:eastAsia="Calibri" w:hAnsi="Times New Roman" w:cs="Times New Roman"/>
                <w:bCs/>
                <w:iCs/>
                <w:sz w:val="24"/>
                <w:szCs w:val="24"/>
              </w:rPr>
              <w:t xml:space="preserve">                                   Ž. </w:t>
            </w:r>
            <w:proofErr w:type="spellStart"/>
            <w:r w:rsidRPr="001C7B0C">
              <w:rPr>
                <w:rFonts w:ascii="Times New Roman" w:eastAsia="Calibri" w:hAnsi="Times New Roman" w:cs="Times New Roman"/>
                <w:bCs/>
                <w:iCs/>
                <w:sz w:val="24"/>
                <w:szCs w:val="24"/>
              </w:rPr>
              <w:t>Žurova</w:t>
            </w:r>
            <w:proofErr w:type="spellEnd"/>
          </w:p>
          <w:p w14:paraId="233C6D95" w14:textId="77777777" w:rsidR="001C7B0C" w:rsidRPr="001C7B0C" w:rsidRDefault="001C7B0C" w:rsidP="001C7B0C">
            <w:pPr>
              <w:tabs>
                <w:tab w:val="left" w:pos="3270"/>
              </w:tabs>
              <w:spacing w:after="0" w:line="240" w:lineRule="auto"/>
              <w:jc w:val="both"/>
              <w:rPr>
                <w:rFonts w:ascii="Times New Roman" w:eastAsia="Calibri" w:hAnsi="Times New Roman" w:cs="Times New Roman"/>
                <w:sz w:val="24"/>
                <w:szCs w:val="24"/>
                <w:lang w:eastAsia="lv-LV"/>
              </w:rPr>
            </w:pPr>
            <w:r w:rsidRPr="001C7B0C">
              <w:rPr>
                <w:rFonts w:ascii="Times New Roman" w:eastAsia="Calibri" w:hAnsi="Times New Roman" w:cs="Times New Roman"/>
                <w:sz w:val="24"/>
                <w:szCs w:val="24"/>
                <w:lang w:eastAsia="lv-LV"/>
              </w:rPr>
              <w:t>___.___.2021.</w:t>
            </w:r>
          </w:p>
          <w:p w14:paraId="6044BF8C" w14:textId="77777777" w:rsidR="001C7B0C" w:rsidRPr="001C7B0C" w:rsidRDefault="001C7B0C" w:rsidP="001C7B0C">
            <w:pPr>
              <w:spacing w:after="0" w:line="240" w:lineRule="auto"/>
              <w:ind w:left="108" w:right="283"/>
              <w:rPr>
                <w:rFonts w:ascii="Times New Roman" w:eastAsia="Calibri" w:hAnsi="Times New Roman" w:cs="Times New Roman"/>
                <w:sz w:val="24"/>
                <w:szCs w:val="24"/>
              </w:rPr>
            </w:pPr>
          </w:p>
          <w:p w14:paraId="48755692" w14:textId="77777777" w:rsidR="001C7B0C" w:rsidRPr="001C7B0C" w:rsidRDefault="001C7B0C" w:rsidP="001C7B0C">
            <w:pPr>
              <w:spacing w:after="0" w:line="240" w:lineRule="auto"/>
              <w:ind w:right="283"/>
              <w:rPr>
                <w:rFonts w:ascii="Times New Roman" w:eastAsia="Calibri" w:hAnsi="Times New Roman" w:cs="Times New Roman"/>
                <w:sz w:val="24"/>
                <w:szCs w:val="24"/>
              </w:rPr>
            </w:pPr>
          </w:p>
        </w:tc>
      </w:tr>
    </w:tbl>
    <w:p w14:paraId="5A05A73F" w14:textId="77777777" w:rsidR="001C7B0C" w:rsidRDefault="001C7B0C" w:rsidP="00B1445F">
      <w:pPr>
        <w:pStyle w:val="Virsraksts1"/>
        <w:numPr>
          <w:ilvl w:val="0"/>
          <w:numId w:val="0"/>
        </w:numPr>
        <w:tabs>
          <w:tab w:val="left" w:pos="720"/>
          <w:tab w:val="left" w:pos="6264"/>
        </w:tabs>
        <w:jc w:val="right"/>
        <w:rPr>
          <w:rFonts w:ascii="Times New Roman" w:hAnsi="Times New Roman"/>
          <w:b w:val="0"/>
          <w:bCs/>
          <w:smallCaps w:val="0"/>
          <w:lang w:eastAsia="ar-SA"/>
        </w:rPr>
        <w:sectPr w:rsidR="001C7B0C" w:rsidSect="001C7B0C">
          <w:headerReference w:type="default" r:id="rId7"/>
          <w:pgSz w:w="11906" w:h="16838"/>
          <w:pgMar w:top="1134" w:right="567" w:bottom="1134" w:left="1701" w:header="709" w:footer="709" w:gutter="0"/>
          <w:cols w:space="708"/>
          <w:titlePg/>
          <w:docGrid w:linePitch="360"/>
        </w:sectPr>
      </w:pPr>
    </w:p>
    <w:p w14:paraId="52015593" w14:textId="342A68DD" w:rsidR="00B1445F" w:rsidRPr="001C7B0C" w:rsidRDefault="00B1445F" w:rsidP="00B1445F">
      <w:pPr>
        <w:pStyle w:val="Virsraksts1"/>
        <w:numPr>
          <w:ilvl w:val="0"/>
          <w:numId w:val="0"/>
        </w:numPr>
        <w:tabs>
          <w:tab w:val="left" w:pos="720"/>
          <w:tab w:val="left" w:pos="6264"/>
        </w:tabs>
        <w:jc w:val="right"/>
        <w:rPr>
          <w:rFonts w:ascii="Times New Roman" w:hAnsi="Times New Roman"/>
          <w:bCs/>
          <w:smallCaps w:val="0"/>
          <w:lang w:eastAsia="ar-SA"/>
        </w:rPr>
      </w:pPr>
      <w:r w:rsidRPr="001C7B0C">
        <w:rPr>
          <w:rFonts w:ascii="Times New Roman" w:hAnsi="Times New Roman"/>
          <w:bCs/>
          <w:smallCaps w:val="0"/>
          <w:lang w:eastAsia="ar-SA"/>
        </w:rPr>
        <w:lastRenderedPageBreak/>
        <w:t>Pielikums</w:t>
      </w:r>
    </w:p>
    <w:p w14:paraId="6C764765" w14:textId="4C10C259" w:rsidR="00B1445F" w:rsidRPr="002C0119" w:rsidRDefault="00A56F78" w:rsidP="00B1445F">
      <w:pPr>
        <w:jc w:val="right"/>
        <w:rPr>
          <w:rFonts w:ascii="Times New Roman" w:hAnsi="Times New Roman" w:cs="Times New Roman"/>
          <w:sz w:val="24"/>
          <w:szCs w:val="24"/>
          <w:lang w:eastAsia="ar-SA"/>
        </w:rPr>
      </w:pPr>
      <w:r>
        <w:rPr>
          <w:rFonts w:ascii="Times New Roman" w:hAnsi="Times New Roman" w:cs="Times New Roman"/>
          <w:sz w:val="24"/>
          <w:szCs w:val="24"/>
          <w:lang w:eastAsia="ar-SA"/>
        </w:rPr>
        <w:t>__</w:t>
      </w:r>
      <w:r w:rsidR="00F7679C">
        <w:rPr>
          <w:rFonts w:ascii="Times New Roman" w:hAnsi="Times New Roman" w:cs="Times New Roman"/>
          <w:sz w:val="24"/>
          <w:szCs w:val="24"/>
          <w:lang w:eastAsia="ar-SA"/>
        </w:rPr>
        <w:t>.</w:t>
      </w:r>
      <w:r>
        <w:rPr>
          <w:rFonts w:ascii="Times New Roman" w:hAnsi="Times New Roman" w:cs="Times New Roman"/>
          <w:sz w:val="24"/>
          <w:szCs w:val="24"/>
          <w:lang w:eastAsia="ar-SA"/>
        </w:rPr>
        <w:t>__</w:t>
      </w:r>
      <w:r w:rsidR="00B1445F">
        <w:rPr>
          <w:rFonts w:ascii="Times New Roman" w:hAnsi="Times New Roman" w:cs="Times New Roman"/>
          <w:sz w:val="24"/>
          <w:szCs w:val="24"/>
          <w:lang w:eastAsia="ar-SA"/>
        </w:rPr>
        <w:t>.</w:t>
      </w:r>
      <w:r w:rsidR="00B1445F" w:rsidRPr="002C0119">
        <w:rPr>
          <w:rFonts w:ascii="Times New Roman" w:hAnsi="Times New Roman" w:cs="Times New Roman"/>
          <w:sz w:val="24"/>
          <w:szCs w:val="24"/>
          <w:lang w:eastAsia="ar-SA"/>
        </w:rPr>
        <w:t>2021. Del</w:t>
      </w:r>
      <w:r w:rsidR="00F7679C">
        <w:rPr>
          <w:rFonts w:ascii="Times New Roman" w:hAnsi="Times New Roman" w:cs="Times New Roman"/>
          <w:sz w:val="24"/>
          <w:szCs w:val="24"/>
          <w:lang w:eastAsia="ar-SA"/>
        </w:rPr>
        <w:t>eģēšanas</w:t>
      </w:r>
      <w:r w:rsidR="00B1445F" w:rsidRPr="002C0119">
        <w:rPr>
          <w:rFonts w:ascii="Times New Roman" w:hAnsi="Times New Roman" w:cs="Times New Roman"/>
          <w:sz w:val="24"/>
          <w:szCs w:val="24"/>
          <w:lang w:eastAsia="ar-SA"/>
        </w:rPr>
        <w:t xml:space="preserve"> līgumam Nr. __________</w:t>
      </w:r>
    </w:p>
    <w:p w14:paraId="4548B362" w14:textId="10C9F104" w:rsidR="009C6DAD" w:rsidRPr="009C6DAD" w:rsidRDefault="009C6DAD" w:rsidP="001C7B0C">
      <w:pPr>
        <w:keepNext/>
        <w:tabs>
          <w:tab w:val="left" w:pos="720"/>
        </w:tabs>
        <w:spacing w:after="0" w:line="240" w:lineRule="auto"/>
        <w:jc w:val="center"/>
        <w:outlineLvl w:val="0"/>
        <w:rPr>
          <w:rFonts w:ascii="Times New Roman" w:hAnsi="Times New Roman" w:cs="Times New Roman"/>
          <w:b/>
          <w:bCs/>
          <w:sz w:val="24"/>
          <w:szCs w:val="24"/>
        </w:rPr>
      </w:pPr>
      <w:r w:rsidRPr="009C6DAD">
        <w:rPr>
          <w:rFonts w:ascii="Times New Roman" w:hAnsi="Times New Roman" w:cs="Times New Roman"/>
          <w:b/>
          <w:bCs/>
          <w:caps/>
          <w:smallCaps/>
          <w:sz w:val="24"/>
          <w:szCs w:val="24"/>
          <w:lang w:eastAsia="ar-SA"/>
        </w:rPr>
        <w:t>DARBA UZDEVUMS</w:t>
      </w:r>
      <w:r w:rsidRPr="009C6DAD">
        <w:rPr>
          <w:rFonts w:ascii="Times New Roman" w:hAnsi="Times New Roman" w:cs="Times New Roman"/>
          <w:b/>
          <w:bCs/>
          <w:sz w:val="24"/>
          <w:szCs w:val="24"/>
        </w:rPr>
        <w:t xml:space="preserve"> </w:t>
      </w:r>
      <w:r w:rsidR="00E91A29">
        <w:rPr>
          <w:rFonts w:ascii="Times New Roman" w:hAnsi="Times New Roman" w:cs="Times New Roman"/>
          <w:b/>
          <w:bCs/>
          <w:sz w:val="24"/>
          <w:szCs w:val="24"/>
        </w:rPr>
        <w:t>DELEĢĒTĀS FUNKCIJAS</w:t>
      </w:r>
    </w:p>
    <w:p w14:paraId="111685F4" w14:textId="77777777" w:rsidR="009C6DAD" w:rsidRDefault="009C6DAD" w:rsidP="001C7B0C">
      <w:pPr>
        <w:keepNext/>
        <w:tabs>
          <w:tab w:val="left" w:pos="720"/>
        </w:tabs>
        <w:spacing w:after="0" w:line="240" w:lineRule="auto"/>
        <w:jc w:val="center"/>
        <w:outlineLvl w:val="0"/>
        <w:rPr>
          <w:rFonts w:ascii="Times New Roman" w:hAnsi="Times New Roman" w:cs="Times New Roman"/>
          <w:b/>
          <w:bCs/>
          <w:caps/>
          <w:smallCaps/>
          <w:sz w:val="24"/>
          <w:szCs w:val="24"/>
          <w:lang w:eastAsia="ar-SA"/>
        </w:rPr>
      </w:pPr>
      <w:r w:rsidRPr="009C6DAD">
        <w:rPr>
          <w:rFonts w:ascii="Times New Roman" w:hAnsi="Times New Roman" w:cs="Times New Roman"/>
          <w:b/>
          <w:bCs/>
          <w:caps/>
          <w:smallCaps/>
          <w:sz w:val="24"/>
          <w:szCs w:val="24"/>
          <w:lang w:eastAsia="ar-SA"/>
        </w:rPr>
        <w:t>Limbažu pilsētas teritorijas uzkopšanai</w:t>
      </w:r>
    </w:p>
    <w:p w14:paraId="2C84520C" w14:textId="77777777" w:rsidR="001C7B0C" w:rsidRPr="009C6DAD" w:rsidRDefault="001C7B0C" w:rsidP="001C7B0C">
      <w:pPr>
        <w:keepNext/>
        <w:tabs>
          <w:tab w:val="left" w:pos="720"/>
        </w:tabs>
        <w:spacing w:after="0" w:line="240" w:lineRule="auto"/>
        <w:jc w:val="center"/>
        <w:outlineLvl w:val="0"/>
        <w:rPr>
          <w:rFonts w:ascii="Times New Roman" w:hAnsi="Times New Roman" w:cs="Times New Roman"/>
          <w:b/>
          <w:bCs/>
          <w:caps/>
          <w:smallCaps/>
          <w:sz w:val="24"/>
          <w:szCs w:val="24"/>
          <w:lang w:eastAsia="ar-SA"/>
        </w:rPr>
      </w:pPr>
    </w:p>
    <w:p w14:paraId="13FC79E8" w14:textId="6899224D" w:rsidR="009C6DAD" w:rsidRPr="009C6DAD" w:rsidRDefault="009C6DAD" w:rsidP="00A56F78">
      <w:pPr>
        <w:pStyle w:val="Sarakstarindkopa"/>
        <w:numPr>
          <w:ilvl w:val="0"/>
          <w:numId w:val="8"/>
        </w:numPr>
        <w:spacing w:after="0" w:line="240" w:lineRule="auto"/>
        <w:ind w:left="284" w:hanging="284"/>
        <w:contextualSpacing w:val="0"/>
        <w:jc w:val="center"/>
        <w:rPr>
          <w:rFonts w:ascii="Times New Roman" w:hAnsi="Times New Roman" w:cs="Times New Roman"/>
          <w:b/>
          <w:bCs/>
          <w:sz w:val="24"/>
          <w:szCs w:val="24"/>
        </w:rPr>
      </w:pPr>
      <w:r w:rsidRPr="009C6DAD">
        <w:rPr>
          <w:rFonts w:ascii="Times New Roman" w:hAnsi="Times New Roman" w:cs="Times New Roman"/>
          <w:b/>
          <w:bCs/>
          <w:sz w:val="24"/>
          <w:szCs w:val="24"/>
        </w:rPr>
        <w:t xml:space="preserve">Limbažu pilsētas teritorijas uzkopšana vasaras sezonā (no 2021. gada </w:t>
      </w:r>
      <w:r w:rsidR="001C7B0C">
        <w:rPr>
          <w:rFonts w:ascii="Times New Roman" w:hAnsi="Times New Roman" w:cs="Times New Roman"/>
          <w:b/>
          <w:sz w:val="24"/>
          <w:szCs w:val="24"/>
        </w:rPr>
        <w:t xml:space="preserve">1. aprīļa līdz </w:t>
      </w:r>
      <w:r w:rsidRPr="009C6DAD">
        <w:rPr>
          <w:rFonts w:ascii="Times New Roman" w:hAnsi="Times New Roman" w:cs="Times New Roman"/>
          <w:b/>
          <w:sz w:val="24"/>
          <w:szCs w:val="24"/>
        </w:rPr>
        <w:t>2021. gada 31. oktobrim)</w:t>
      </w:r>
    </w:p>
    <w:p w14:paraId="57DD796B" w14:textId="77777777" w:rsidR="009C6DAD" w:rsidRPr="009C6DAD" w:rsidRDefault="009C6DAD" w:rsidP="009C6DAD">
      <w:pPr>
        <w:rPr>
          <w:rFonts w:ascii="Times New Roman" w:hAnsi="Times New Roman" w:cs="Times New Roman"/>
          <w:b/>
          <w:bCs/>
          <w:sz w:val="24"/>
          <w:szCs w:val="24"/>
        </w:rPr>
      </w:pPr>
    </w:p>
    <w:p w14:paraId="6687EA4A" w14:textId="77777777" w:rsidR="009C6DAD" w:rsidRPr="009C6DAD" w:rsidRDefault="009C6DAD" w:rsidP="009C6DAD">
      <w:pPr>
        <w:tabs>
          <w:tab w:val="left" w:pos="142"/>
          <w:tab w:val="left" w:pos="360"/>
          <w:tab w:val="left" w:pos="540"/>
          <w:tab w:val="left" w:pos="900"/>
          <w:tab w:val="left" w:pos="6480"/>
          <w:tab w:val="left" w:pos="8280"/>
        </w:tabs>
        <w:suppressAutoHyphens/>
        <w:autoSpaceDN w:val="0"/>
        <w:jc w:val="both"/>
        <w:textAlignment w:val="baseline"/>
        <w:rPr>
          <w:rFonts w:ascii="Times New Roman" w:hAnsi="Times New Roman" w:cs="Times New Roman"/>
          <w:b/>
          <w:sz w:val="24"/>
          <w:szCs w:val="24"/>
          <w:lang w:eastAsia="ru-RU"/>
        </w:rPr>
      </w:pPr>
      <w:r w:rsidRPr="009C6DAD">
        <w:rPr>
          <w:rFonts w:ascii="Times New Roman" w:hAnsi="Times New Roman" w:cs="Times New Roman"/>
          <w:b/>
          <w:sz w:val="24"/>
          <w:szCs w:val="24"/>
          <w:lang w:eastAsia="ru-RU"/>
        </w:rPr>
        <w:t xml:space="preserve">1. Vispārīgie noteikumi </w:t>
      </w:r>
    </w:p>
    <w:p w14:paraId="73BEDDA7" w14:textId="77777777" w:rsidR="009C6DAD" w:rsidRPr="009C6DAD" w:rsidRDefault="009C6DAD" w:rsidP="001C7B0C">
      <w:pPr>
        <w:widowControl w:val="0"/>
        <w:numPr>
          <w:ilvl w:val="1"/>
          <w:numId w:val="6"/>
        </w:numPr>
        <w:tabs>
          <w:tab w:val="left" w:pos="567"/>
          <w:tab w:val="left" w:pos="630"/>
          <w:tab w:val="left" w:pos="810"/>
        </w:tabs>
        <w:suppressAutoHyphens/>
        <w:autoSpaceDN w:val="0"/>
        <w:spacing w:after="0" w:line="240" w:lineRule="auto"/>
        <w:ind w:left="567" w:hanging="567"/>
        <w:jc w:val="both"/>
        <w:textAlignment w:val="baseline"/>
        <w:rPr>
          <w:rFonts w:ascii="Times New Roman" w:hAnsi="Times New Roman" w:cs="Times New Roman"/>
          <w:sz w:val="24"/>
          <w:szCs w:val="24"/>
          <w:lang w:val="ru-RU" w:eastAsia="ru-RU"/>
        </w:rPr>
      </w:pPr>
      <w:r w:rsidRPr="009C6DAD">
        <w:rPr>
          <w:rFonts w:ascii="Times New Roman" w:hAnsi="Times New Roman" w:cs="Times New Roman"/>
          <w:sz w:val="24"/>
          <w:szCs w:val="24"/>
          <w:lang w:eastAsia="ru-RU"/>
        </w:rPr>
        <w:t xml:space="preserve">Teritorijas kopšana </w:t>
      </w:r>
      <w:r w:rsidRPr="009C6DAD">
        <w:rPr>
          <w:rFonts w:ascii="Times New Roman" w:hAnsi="Times New Roman" w:cs="Times New Roman"/>
          <w:sz w:val="24"/>
          <w:szCs w:val="24"/>
          <w:u w:val="single"/>
          <w:lang w:eastAsia="ru-RU"/>
        </w:rPr>
        <w:t>jāveic katru dienu rīta stundās līdz plkst. 8:00</w:t>
      </w:r>
      <w:r w:rsidRPr="009C6DAD">
        <w:rPr>
          <w:rFonts w:ascii="Times New Roman" w:hAnsi="Times New Roman" w:cs="Times New Roman"/>
          <w:sz w:val="24"/>
          <w:szCs w:val="24"/>
          <w:lang w:eastAsia="ru-RU"/>
        </w:rPr>
        <w:t>. Arī dienas laikā nekavējoties jāaizvāc prom no ietvēm sakrājušies gruži. Saslaukas nekavējoties jāaizvāc no teritorijas.</w:t>
      </w:r>
    </w:p>
    <w:p w14:paraId="7C4A5470" w14:textId="1D2F10D8" w:rsidR="009C6DAD" w:rsidRPr="009C6DAD" w:rsidRDefault="009C6DAD" w:rsidP="001C7B0C">
      <w:pPr>
        <w:widowControl w:val="0"/>
        <w:numPr>
          <w:ilvl w:val="1"/>
          <w:numId w:val="6"/>
        </w:numPr>
        <w:tabs>
          <w:tab w:val="left" w:pos="567"/>
          <w:tab w:val="left" w:pos="630"/>
          <w:tab w:val="left" w:pos="810"/>
        </w:tabs>
        <w:suppressAutoHyphens/>
        <w:autoSpaceDN w:val="0"/>
        <w:spacing w:after="0" w:line="240" w:lineRule="auto"/>
        <w:ind w:left="567" w:hanging="567"/>
        <w:jc w:val="both"/>
        <w:textAlignment w:val="baseline"/>
        <w:rPr>
          <w:rFonts w:ascii="Times New Roman" w:hAnsi="Times New Roman" w:cs="Times New Roman"/>
          <w:sz w:val="24"/>
          <w:szCs w:val="24"/>
          <w:lang w:eastAsia="ru-RU"/>
        </w:rPr>
      </w:pPr>
      <w:r w:rsidRPr="009C6DAD">
        <w:rPr>
          <w:rFonts w:ascii="Times New Roman" w:hAnsi="Times New Roman" w:cs="Times New Roman"/>
          <w:sz w:val="24"/>
          <w:szCs w:val="24"/>
          <w:lang w:eastAsia="ru-RU"/>
        </w:rPr>
        <w:t>Ārkārtas apstākļos – nolūzušu koku un tml. gadījumā uzkopš</w:t>
      </w:r>
      <w:r w:rsidR="001C7B0C">
        <w:rPr>
          <w:rFonts w:ascii="Times New Roman" w:hAnsi="Times New Roman" w:cs="Times New Roman"/>
          <w:sz w:val="24"/>
          <w:szCs w:val="24"/>
          <w:lang w:eastAsia="ru-RU"/>
        </w:rPr>
        <w:t xml:space="preserve">anas darbi veicami ne vēlāk kā </w:t>
      </w:r>
      <w:r w:rsidRPr="009C6DAD">
        <w:rPr>
          <w:rFonts w:ascii="Times New Roman" w:hAnsi="Times New Roman" w:cs="Times New Roman"/>
          <w:sz w:val="24"/>
          <w:szCs w:val="24"/>
          <w:lang w:eastAsia="ru-RU"/>
        </w:rPr>
        <w:t xml:space="preserve">1 h laikā pēc informācijas saņemšanas no </w:t>
      </w:r>
      <w:r w:rsidR="002C0119">
        <w:rPr>
          <w:rFonts w:ascii="Times New Roman" w:hAnsi="Times New Roman" w:cs="Times New Roman"/>
          <w:sz w:val="24"/>
          <w:szCs w:val="24"/>
          <w:lang w:eastAsia="ru-RU"/>
        </w:rPr>
        <w:t>Pašvaldības</w:t>
      </w:r>
      <w:r w:rsidRPr="009C6DAD">
        <w:rPr>
          <w:rFonts w:ascii="Times New Roman" w:hAnsi="Times New Roman" w:cs="Times New Roman"/>
          <w:sz w:val="24"/>
          <w:szCs w:val="24"/>
          <w:lang w:eastAsia="ru-RU"/>
        </w:rPr>
        <w:t>.</w:t>
      </w:r>
    </w:p>
    <w:p w14:paraId="4A9647CB" w14:textId="77777777" w:rsidR="009C6DAD" w:rsidRPr="009C6DAD" w:rsidRDefault="009C6DAD" w:rsidP="001C7B0C">
      <w:pPr>
        <w:widowControl w:val="0"/>
        <w:numPr>
          <w:ilvl w:val="1"/>
          <w:numId w:val="6"/>
        </w:numPr>
        <w:tabs>
          <w:tab w:val="left" w:pos="567"/>
        </w:tabs>
        <w:suppressAutoHyphens/>
        <w:autoSpaceDN w:val="0"/>
        <w:spacing w:after="0" w:line="240" w:lineRule="auto"/>
        <w:ind w:left="567" w:hanging="567"/>
        <w:jc w:val="both"/>
        <w:textAlignment w:val="baseline"/>
        <w:rPr>
          <w:rFonts w:ascii="Times New Roman" w:hAnsi="Times New Roman" w:cs="Times New Roman"/>
          <w:sz w:val="24"/>
          <w:szCs w:val="24"/>
          <w:lang w:eastAsia="ru-RU"/>
        </w:rPr>
      </w:pPr>
      <w:r w:rsidRPr="009C6DAD">
        <w:rPr>
          <w:rFonts w:ascii="Times New Roman" w:hAnsi="Times New Roman" w:cs="Times New Roman"/>
          <w:sz w:val="24"/>
          <w:szCs w:val="24"/>
          <w:lang w:eastAsia="ru-RU"/>
        </w:rPr>
        <w:t>Svētku dienās, pilsētas svētkos, dienās, kad tiek organizēti gada tirgi, jānodrošina pilsētas teritorijas uzkopšana visas dienas garumā, paredzot teritorijas tīrīšanu pilsētas svētku laikā arī naktīs.</w:t>
      </w:r>
    </w:p>
    <w:p w14:paraId="024D2160" w14:textId="77777777" w:rsidR="009C6DAD" w:rsidRPr="009C6DAD" w:rsidRDefault="009C6DAD" w:rsidP="001C7B0C">
      <w:pPr>
        <w:widowControl w:val="0"/>
        <w:numPr>
          <w:ilvl w:val="1"/>
          <w:numId w:val="6"/>
        </w:numPr>
        <w:tabs>
          <w:tab w:val="left" w:pos="567"/>
          <w:tab w:val="left" w:pos="630"/>
        </w:tabs>
        <w:suppressAutoHyphens/>
        <w:autoSpaceDN w:val="0"/>
        <w:spacing w:after="0" w:line="240" w:lineRule="auto"/>
        <w:ind w:left="567" w:hanging="567"/>
        <w:jc w:val="both"/>
        <w:textAlignment w:val="baseline"/>
        <w:rPr>
          <w:rFonts w:ascii="Times New Roman" w:hAnsi="Times New Roman" w:cs="Times New Roman"/>
          <w:sz w:val="24"/>
          <w:szCs w:val="24"/>
          <w:lang w:eastAsia="ru-RU"/>
        </w:rPr>
      </w:pPr>
      <w:r w:rsidRPr="009C6DAD">
        <w:rPr>
          <w:rFonts w:ascii="Times New Roman" w:hAnsi="Times New Roman" w:cs="Times New Roman"/>
          <w:sz w:val="24"/>
          <w:szCs w:val="24"/>
          <w:lang w:eastAsia="ru-RU"/>
        </w:rPr>
        <w:t xml:space="preserve">Ūdens peļķes, kas uz ietvēm radušās pēc lietus, jānoslauka ielas ūdensnotekās vai </w:t>
      </w:r>
      <w:proofErr w:type="spellStart"/>
      <w:r w:rsidRPr="009C6DAD">
        <w:rPr>
          <w:rFonts w:ascii="Times New Roman" w:hAnsi="Times New Roman" w:cs="Times New Roman"/>
          <w:sz w:val="24"/>
          <w:szCs w:val="24"/>
          <w:lang w:eastAsia="ru-RU"/>
        </w:rPr>
        <w:t>ūdensnoteces</w:t>
      </w:r>
      <w:proofErr w:type="spellEnd"/>
      <w:r w:rsidRPr="009C6DAD">
        <w:rPr>
          <w:rFonts w:ascii="Times New Roman" w:hAnsi="Times New Roman" w:cs="Times New Roman"/>
          <w:sz w:val="24"/>
          <w:szCs w:val="24"/>
          <w:lang w:eastAsia="ru-RU"/>
        </w:rPr>
        <w:t xml:space="preserve"> tīkla </w:t>
      </w:r>
      <w:proofErr w:type="spellStart"/>
      <w:r w:rsidRPr="009C6DAD">
        <w:rPr>
          <w:rFonts w:ascii="Times New Roman" w:hAnsi="Times New Roman" w:cs="Times New Roman"/>
          <w:sz w:val="24"/>
          <w:szCs w:val="24"/>
          <w:lang w:eastAsia="ru-RU"/>
        </w:rPr>
        <w:t>uztvērējakās</w:t>
      </w:r>
      <w:proofErr w:type="spellEnd"/>
      <w:r w:rsidRPr="009C6DAD">
        <w:rPr>
          <w:rFonts w:ascii="Times New Roman" w:hAnsi="Times New Roman" w:cs="Times New Roman"/>
          <w:sz w:val="24"/>
          <w:szCs w:val="24"/>
          <w:lang w:eastAsia="ru-RU"/>
        </w:rPr>
        <w:t>, kur tas iespējams.</w:t>
      </w:r>
    </w:p>
    <w:p w14:paraId="6405FF31" w14:textId="77777777" w:rsidR="009C6DAD" w:rsidRPr="009C6DAD" w:rsidRDefault="009C6DAD" w:rsidP="001C7B0C">
      <w:pPr>
        <w:widowControl w:val="0"/>
        <w:numPr>
          <w:ilvl w:val="1"/>
          <w:numId w:val="6"/>
        </w:numPr>
        <w:tabs>
          <w:tab w:val="left" w:pos="567"/>
          <w:tab w:val="left" w:pos="630"/>
        </w:tabs>
        <w:suppressAutoHyphens/>
        <w:autoSpaceDN w:val="0"/>
        <w:spacing w:after="0" w:line="240" w:lineRule="auto"/>
        <w:ind w:left="567" w:hanging="567"/>
        <w:jc w:val="both"/>
        <w:textAlignment w:val="baseline"/>
        <w:rPr>
          <w:rFonts w:ascii="Times New Roman" w:hAnsi="Times New Roman" w:cs="Times New Roman"/>
          <w:sz w:val="24"/>
          <w:szCs w:val="24"/>
          <w:lang w:eastAsia="ru-RU"/>
        </w:rPr>
      </w:pPr>
      <w:r w:rsidRPr="009C6DAD">
        <w:rPr>
          <w:rFonts w:ascii="Times New Roman" w:hAnsi="Times New Roman" w:cs="Times New Roman"/>
          <w:sz w:val="24"/>
          <w:szCs w:val="24"/>
          <w:lang w:eastAsia="ru-RU"/>
        </w:rPr>
        <w:t xml:space="preserve">Jāseko, lai </w:t>
      </w:r>
      <w:proofErr w:type="spellStart"/>
      <w:r w:rsidRPr="009C6DAD">
        <w:rPr>
          <w:rFonts w:ascii="Times New Roman" w:hAnsi="Times New Roman" w:cs="Times New Roman"/>
          <w:sz w:val="24"/>
          <w:szCs w:val="24"/>
          <w:lang w:eastAsia="ru-RU"/>
        </w:rPr>
        <w:t>ūdensnoteces</w:t>
      </w:r>
      <w:proofErr w:type="spellEnd"/>
      <w:r w:rsidRPr="009C6DAD">
        <w:rPr>
          <w:rFonts w:ascii="Times New Roman" w:hAnsi="Times New Roman" w:cs="Times New Roman"/>
          <w:sz w:val="24"/>
          <w:szCs w:val="24"/>
          <w:lang w:eastAsia="ru-RU"/>
        </w:rPr>
        <w:t xml:space="preserve"> akas un kanalizācijas tīkla </w:t>
      </w:r>
      <w:proofErr w:type="spellStart"/>
      <w:r w:rsidRPr="009C6DAD">
        <w:rPr>
          <w:rFonts w:ascii="Times New Roman" w:hAnsi="Times New Roman" w:cs="Times New Roman"/>
          <w:sz w:val="24"/>
          <w:szCs w:val="24"/>
          <w:lang w:eastAsia="ru-RU"/>
        </w:rPr>
        <w:t>uztvērējakas</w:t>
      </w:r>
      <w:proofErr w:type="spellEnd"/>
      <w:r w:rsidRPr="009C6DAD">
        <w:rPr>
          <w:rFonts w:ascii="Times New Roman" w:hAnsi="Times New Roman" w:cs="Times New Roman"/>
          <w:sz w:val="24"/>
          <w:szCs w:val="24"/>
          <w:lang w:eastAsia="ru-RU"/>
        </w:rPr>
        <w:t xml:space="preserve"> neaizsprostotu ar gružiem, netīrumiem, dubļiem.</w:t>
      </w:r>
    </w:p>
    <w:p w14:paraId="551BF828" w14:textId="77777777" w:rsidR="009C6DAD" w:rsidRPr="009C6DAD" w:rsidRDefault="009C6DAD" w:rsidP="001C7B0C">
      <w:pPr>
        <w:widowControl w:val="0"/>
        <w:numPr>
          <w:ilvl w:val="1"/>
          <w:numId w:val="6"/>
        </w:numPr>
        <w:tabs>
          <w:tab w:val="left" w:pos="567"/>
          <w:tab w:val="left" w:pos="630"/>
        </w:tabs>
        <w:suppressAutoHyphens/>
        <w:autoSpaceDN w:val="0"/>
        <w:spacing w:after="0" w:line="240" w:lineRule="auto"/>
        <w:ind w:left="567" w:hanging="567"/>
        <w:jc w:val="both"/>
        <w:textAlignment w:val="baseline"/>
        <w:rPr>
          <w:rFonts w:ascii="Times New Roman" w:hAnsi="Times New Roman" w:cs="Times New Roman"/>
          <w:sz w:val="24"/>
          <w:szCs w:val="24"/>
          <w:lang w:eastAsia="ru-RU"/>
        </w:rPr>
      </w:pPr>
      <w:r w:rsidRPr="009C6DAD">
        <w:rPr>
          <w:rFonts w:ascii="Times New Roman" w:hAnsi="Times New Roman" w:cs="Times New Roman"/>
          <w:sz w:val="24"/>
          <w:szCs w:val="24"/>
          <w:lang w:eastAsia="ru-RU"/>
        </w:rPr>
        <w:t>Ūdensvada un kanalizācijas aku vāki no sniega jānotīra pilnīgi.</w:t>
      </w:r>
    </w:p>
    <w:p w14:paraId="2D0C02F4" w14:textId="77777777" w:rsidR="009C6DAD" w:rsidRPr="009C6DAD" w:rsidRDefault="009C6DAD" w:rsidP="001C7B0C">
      <w:pPr>
        <w:widowControl w:val="0"/>
        <w:numPr>
          <w:ilvl w:val="1"/>
          <w:numId w:val="6"/>
        </w:numPr>
        <w:tabs>
          <w:tab w:val="left" w:pos="567"/>
          <w:tab w:val="left" w:pos="630"/>
        </w:tabs>
        <w:suppressAutoHyphens/>
        <w:autoSpaceDN w:val="0"/>
        <w:spacing w:after="0" w:line="240" w:lineRule="auto"/>
        <w:ind w:left="567" w:hanging="567"/>
        <w:jc w:val="both"/>
        <w:textAlignment w:val="baseline"/>
        <w:rPr>
          <w:rFonts w:ascii="Times New Roman" w:hAnsi="Times New Roman" w:cs="Times New Roman"/>
          <w:sz w:val="24"/>
          <w:szCs w:val="24"/>
          <w:lang w:eastAsia="ru-RU"/>
        </w:rPr>
      </w:pPr>
      <w:r w:rsidRPr="009C6DAD">
        <w:rPr>
          <w:rFonts w:ascii="Times New Roman" w:hAnsi="Times New Roman" w:cs="Times New Roman"/>
          <w:sz w:val="24"/>
          <w:szCs w:val="24"/>
          <w:lang w:eastAsia="ru-RU"/>
        </w:rPr>
        <w:t>Savāktās rudens lapu un vējā nolauzto koku zaru kaudzes nekavējoties jānovāc.</w:t>
      </w:r>
    </w:p>
    <w:p w14:paraId="40DA1E1C" w14:textId="77777777" w:rsidR="009C6DAD" w:rsidRPr="009C6DAD" w:rsidRDefault="009C6DAD" w:rsidP="009C6DAD">
      <w:pPr>
        <w:tabs>
          <w:tab w:val="left" w:pos="142"/>
          <w:tab w:val="left" w:pos="360"/>
          <w:tab w:val="left" w:pos="555"/>
          <w:tab w:val="left" w:pos="915"/>
          <w:tab w:val="left" w:pos="6495"/>
          <w:tab w:val="left" w:pos="8295"/>
        </w:tabs>
        <w:suppressAutoHyphens/>
        <w:autoSpaceDN w:val="0"/>
        <w:jc w:val="both"/>
        <w:textAlignment w:val="baseline"/>
        <w:rPr>
          <w:rFonts w:ascii="Times New Roman" w:hAnsi="Times New Roman" w:cs="Times New Roman"/>
          <w:sz w:val="24"/>
          <w:szCs w:val="24"/>
          <w:lang w:eastAsia="ru-RU"/>
        </w:rPr>
      </w:pPr>
    </w:p>
    <w:p w14:paraId="0AC1FF5A" w14:textId="77777777" w:rsidR="009C6DAD" w:rsidRPr="009C6DAD" w:rsidRDefault="009C6DAD" w:rsidP="009C6DAD">
      <w:pPr>
        <w:tabs>
          <w:tab w:val="left" w:pos="142"/>
          <w:tab w:val="left" w:pos="360"/>
          <w:tab w:val="left" w:pos="555"/>
          <w:tab w:val="left" w:pos="915"/>
          <w:tab w:val="left" w:pos="6495"/>
          <w:tab w:val="left" w:pos="8295"/>
        </w:tabs>
        <w:suppressAutoHyphens/>
        <w:autoSpaceDN w:val="0"/>
        <w:jc w:val="both"/>
        <w:textAlignment w:val="baseline"/>
        <w:rPr>
          <w:rFonts w:ascii="Times New Roman" w:hAnsi="Times New Roman" w:cs="Times New Roman"/>
          <w:b/>
          <w:sz w:val="24"/>
          <w:szCs w:val="24"/>
          <w:lang w:eastAsia="ru-RU"/>
        </w:rPr>
      </w:pPr>
      <w:r w:rsidRPr="009C6DAD">
        <w:rPr>
          <w:rFonts w:ascii="Times New Roman" w:hAnsi="Times New Roman" w:cs="Times New Roman"/>
          <w:b/>
          <w:sz w:val="24"/>
          <w:szCs w:val="24"/>
          <w:lang w:eastAsia="ru-RU"/>
        </w:rPr>
        <w:t>2.  Pilsētas teritorijas uzkopšana</w:t>
      </w:r>
    </w:p>
    <w:p w14:paraId="43FA68C4" w14:textId="3FEE0EAF" w:rsidR="009C6DAD" w:rsidRPr="009C6DAD" w:rsidRDefault="00E91A29" w:rsidP="009C6DAD">
      <w:pPr>
        <w:tabs>
          <w:tab w:val="left" w:pos="142"/>
          <w:tab w:val="left" w:pos="360"/>
          <w:tab w:val="left" w:pos="555"/>
          <w:tab w:val="left" w:pos="915"/>
          <w:tab w:val="left" w:pos="6495"/>
          <w:tab w:val="left" w:pos="8295"/>
        </w:tabs>
        <w:suppressAutoHyphens/>
        <w:autoSpaceDN w:val="0"/>
        <w:jc w:val="both"/>
        <w:textAlignment w:val="baseline"/>
        <w:rPr>
          <w:rFonts w:ascii="Times New Roman" w:hAnsi="Times New Roman" w:cs="Times New Roman"/>
          <w:sz w:val="24"/>
          <w:szCs w:val="24"/>
          <w:lang w:eastAsia="ru-RU"/>
        </w:rPr>
      </w:pPr>
      <w:r>
        <w:rPr>
          <w:rFonts w:ascii="Times New Roman" w:hAnsi="Times New Roman" w:cs="Times New Roman"/>
          <w:b/>
          <w:sz w:val="24"/>
          <w:szCs w:val="24"/>
          <w:lang w:eastAsia="ru-RU"/>
        </w:rPr>
        <w:t>Deleģētā uzdevuma</w:t>
      </w:r>
      <w:r w:rsidR="009C6DAD" w:rsidRPr="009C6DAD">
        <w:rPr>
          <w:rFonts w:ascii="Times New Roman" w:hAnsi="Times New Roman" w:cs="Times New Roman"/>
          <w:b/>
          <w:sz w:val="24"/>
          <w:szCs w:val="24"/>
          <w:lang w:eastAsia="ru-RU"/>
        </w:rPr>
        <w:t xml:space="preserve"> galarezultāts </w:t>
      </w:r>
      <w:r w:rsidR="009C6DAD" w:rsidRPr="009C6DAD">
        <w:rPr>
          <w:rFonts w:ascii="Times New Roman" w:hAnsi="Times New Roman" w:cs="Times New Roman"/>
          <w:sz w:val="24"/>
          <w:szCs w:val="24"/>
          <w:lang w:eastAsia="ru-RU"/>
        </w:rPr>
        <w:t>– nodrošināta iedzīvotāju droša pārvietošanās; ietvju, veloceliņu, gājēju celiņu un piegulošā zāliena estētiski vizuālais izskats; attīrītas lietus ūdens uztvērēj akas (virszemes restītes, kas atrodas kopjamajā teritorijā) no smilšu sanesumiem un atkritumiem.</w:t>
      </w:r>
    </w:p>
    <w:p w14:paraId="789211BF" w14:textId="292984BC" w:rsidR="009C6DAD" w:rsidRPr="009C6DAD" w:rsidRDefault="00E91A29" w:rsidP="009C6DAD">
      <w:pPr>
        <w:tabs>
          <w:tab w:val="left" w:pos="142"/>
          <w:tab w:val="left" w:pos="360"/>
          <w:tab w:val="left" w:pos="555"/>
          <w:tab w:val="left" w:pos="915"/>
          <w:tab w:val="left" w:pos="6495"/>
          <w:tab w:val="left" w:pos="8295"/>
        </w:tabs>
        <w:suppressAutoHyphens/>
        <w:autoSpaceDN w:val="0"/>
        <w:jc w:val="both"/>
        <w:textAlignment w:val="baseline"/>
        <w:rPr>
          <w:rFonts w:ascii="Times New Roman" w:hAnsi="Times New Roman" w:cs="Times New Roman"/>
          <w:sz w:val="24"/>
          <w:szCs w:val="24"/>
          <w:lang w:eastAsia="ru-RU"/>
        </w:rPr>
      </w:pPr>
      <w:r>
        <w:rPr>
          <w:rFonts w:ascii="Times New Roman" w:hAnsi="Times New Roman" w:cs="Times New Roman"/>
          <w:b/>
          <w:sz w:val="24"/>
          <w:szCs w:val="24"/>
          <w:lang w:eastAsia="ru-RU"/>
        </w:rPr>
        <w:t>Deleģētā uzdevuma</w:t>
      </w:r>
      <w:r w:rsidRPr="009C6DAD">
        <w:rPr>
          <w:rFonts w:ascii="Times New Roman" w:hAnsi="Times New Roman" w:cs="Times New Roman"/>
          <w:b/>
          <w:sz w:val="24"/>
          <w:szCs w:val="24"/>
          <w:lang w:eastAsia="ru-RU"/>
        </w:rPr>
        <w:t xml:space="preserve"> </w:t>
      </w:r>
      <w:r w:rsidR="009C6DAD" w:rsidRPr="009C6DAD">
        <w:rPr>
          <w:rFonts w:ascii="Times New Roman" w:hAnsi="Times New Roman" w:cs="Times New Roman"/>
          <w:b/>
          <w:sz w:val="24"/>
          <w:szCs w:val="24"/>
          <w:lang w:eastAsia="ru-RU"/>
        </w:rPr>
        <w:t xml:space="preserve">vides aizsardzības prasības </w:t>
      </w:r>
      <w:r w:rsidR="009C6DAD" w:rsidRPr="009C6DAD">
        <w:rPr>
          <w:rFonts w:ascii="Times New Roman" w:hAnsi="Times New Roman" w:cs="Times New Roman"/>
          <w:sz w:val="24"/>
          <w:szCs w:val="24"/>
          <w:lang w:eastAsia="ru-RU"/>
        </w:rPr>
        <w:t>– nekaisīt segumu ar izdedžiem, nepieļaut smilts – sāls maisījuma nokļūšanu uz koku saknēm un apstādījumiem.</w:t>
      </w:r>
    </w:p>
    <w:p w14:paraId="16BFD7D5" w14:textId="5AFF013F" w:rsidR="009C6DAD" w:rsidRPr="009C6DAD" w:rsidRDefault="00E91A29" w:rsidP="009C6DAD">
      <w:pPr>
        <w:tabs>
          <w:tab w:val="left" w:pos="142"/>
          <w:tab w:val="left" w:pos="360"/>
          <w:tab w:val="left" w:pos="555"/>
          <w:tab w:val="left" w:pos="915"/>
          <w:tab w:val="left" w:pos="6495"/>
          <w:tab w:val="left" w:pos="8295"/>
        </w:tabs>
        <w:suppressAutoHyphens/>
        <w:autoSpaceDN w:val="0"/>
        <w:jc w:val="both"/>
        <w:textAlignment w:val="baseline"/>
        <w:rPr>
          <w:rFonts w:ascii="Times New Roman" w:hAnsi="Times New Roman" w:cs="Times New Roman"/>
          <w:sz w:val="24"/>
          <w:szCs w:val="24"/>
          <w:lang w:eastAsia="ru-RU"/>
        </w:rPr>
      </w:pPr>
      <w:r>
        <w:rPr>
          <w:rFonts w:ascii="Times New Roman" w:hAnsi="Times New Roman" w:cs="Times New Roman"/>
          <w:b/>
          <w:sz w:val="24"/>
          <w:szCs w:val="24"/>
          <w:lang w:eastAsia="ru-RU"/>
        </w:rPr>
        <w:t>Deleģētā uzdevuma</w:t>
      </w:r>
      <w:r w:rsidR="009C6DAD" w:rsidRPr="009C6DAD">
        <w:rPr>
          <w:rFonts w:ascii="Times New Roman" w:hAnsi="Times New Roman" w:cs="Times New Roman"/>
          <w:b/>
          <w:sz w:val="24"/>
          <w:szCs w:val="24"/>
          <w:lang w:eastAsia="ru-RU"/>
        </w:rPr>
        <w:t xml:space="preserve"> izpildes prasības</w:t>
      </w:r>
      <w:r w:rsidR="009C6DAD" w:rsidRPr="009C6DAD">
        <w:rPr>
          <w:rFonts w:ascii="Times New Roman" w:hAnsi="Times New Roman" w:cs="Times New Roman"/>
          <w:sz w:val="24"/>
          <w:szCs w:val="24"/>
          <w:lang w:eastAsia="ru-RU"/>
        </w:rPr>
        <w:t xml:space="preserve"> – rūpīgs ikdienas darbs, ja </w:t>
      </w:r>
      <w:r>
        <w:rPr>
          <w:rFonts w:ascii="Times New Roman" w:hAnsi="Times New Roman" w:cs="Times New Roman"/>
          <w:sz w:val="24"/>
          <w:szCs w:val="24"/>
        </w:rPr>
        <w:t>Pilnvarotā persona</w:t>
      </w:r>
      <w:r w:rsidR="009C6DAD" w:rsidRPr="009C6DAD">
        <w:rPr>
          <w:rFonts w:ascii="Times New Roman" w:hAnsi="Times New Roman" w:cs="Times New Roman"/>
          <w:sz w:val="24"/>
          <w:szCs w:val="24"/>
          <w:lang w:eastAsia="ru-RU"/>
        </w:rPr>
        <w:t xml:space="preserve"> konstatē vai saņem ziņojumu no iedzīvotājiem, ka apkopjamajā teritorijā konstatēta gājējiem bīstama vieta vai apstākļi, pēc tā konstatēšanas nekavējoties jānodrošina vietas norobežošana un jāpaziņo P</w:t>
      </w:r>
      <w:r w:rsidR="002C0119">
        <w:rPr>
          <w:rFonts w:ascii="Times New Roman" w:hAnsi="Times New Roman" w:cs="Times New Roman"/>
          <w:sz w:val="24"/>
          <w:szCs w:val="24"/>
          <w:lang w:eastAsia="ru-RU"/>
        </w:rPr>
        <w:t>ašvaldībai</w:t>
      </w:r>
      <w:r w:rsidR="009C6DAD" w:rsidRPr="009C6DAD">
        <w:rPr>
          <w:rFonts w:ascii="Times New Roman" w:hAnsi="Times New Roman" w:cs="Times New Roman"/>
          <w:sz w:val="24"/>
          <w:szCs w:val="24"/>
          <w:lang w:eastAsia="ru-RU"/>
        </w:rPr>
        <w:t>.</w:t>
      </w:r>
    </w:p>
    <w:p w14:paraId="016595E8" w14:textId="77777777" w:rsidR="009C6DAD" w:rsidRPr="009C6DAD" w:rsidRDefault="009C6DAD" w:rsidP="001C7B0C">
      <w:pPr>
        <w:tabs>
          <w:tab w:val="left" w:pos="142"/>
          <w:tab w:val="left" w:pos="360"/>
          <w:tab w:val="left" w:pos="915"/>
          <w:tab w:val="left" w:pos="6495"/>
          <w:tab w:val="left" w:pos="8295"/>
        </w:tabs>
        <w:suppressAutoHyphens/>
        <w:autoSpaceDN w:val="0"/>
        <w:spacing w:after="0" w:line="240" w:lineRule="auto"/>
        <w:ind w:left="540" w:hanging="540"/>
        <w:jc w:val="both"/>
        <w:textAlignment w:val="baseline"/>
        <w:rPr>
          <w:rFonts w:ascii="Times New Roman" w:hAnsi="Times New Roman" w:cs="Times New Roman"/>
          <w:sz w:val="24"/>
          <w:szCs w:val="24"/>
          <w:lang w:eastAsia="ru-RU"/>
        </w:rPr>
      </w:pPr>
      <w:r w:rsidRPr="009C6DAD">
        <w:rPr>
          <w:rFonts w:ascii="Times New Roman" w:hAnsi="Times New Roman" w:cs="Times New Roman"/>
          <w:sz w:val="24"/>
          <w:szCs w:val="24"/>
          <w:lang w:eastAsia="ru-RU"/>
        </w:rPr>
        <w:t xml:space="preserve">2.1.  Ietvju piegružojuma savākšana </w:t>
      </w:r>
      <w:r w:rsidRPr="009C6DAD">
        <w:rPr>
          <w:rFonts w:ascii="Times New Roman" w:hAnsi="Times New Roman" w:cs="Times New Roman"/>
          <w:sz w:val="24"/>
          <w:szCs w:val="24"/>
          <w:u w:val="single"/>
          <w:lang w:eastAsia="ru-RU"/>
        </w:rPr>
        <w:t>katru dienu</w:t>
      </w:r>
      <w:r w:rsidRPr="009C6DAD">
        <w:rPr>
          <w:rFonts w:ascii="Times New Roman" w:hAnsi="Times New Roman" w:cs="Times New Roman"/>
          <w:sz w:val="24"/>
          <w:szCs w:val="24"/>
          <w:lang w:eastAsia="ru-RU"/>
        </w:rPr>
        <w:t xml:space="preserve"> (neslaukot uz brauktuves un apstādījumiem) līdz plkst. 8:00, bet dienas laikā pēc vajadzības, saslauku izvešana.</w:t>
      </w:r>
    </w:p>
    <w:p w14:paraId="31349ADB" w14:textId="77777777" w:rsidR="009C6DAD" w:rsidRPr="009C6DAD" w:rsidRDefault="009C6DAD" w:rsidP="001C7B0C">
      <w:pPr>
        <w:tabs>
          <w:tab w:val="left" w:pos="142"/>
          <w:tab w:val="left" w:pos="360"/>
          <w:tab w:val="left" w:pos="915"/>
          <w:tab w:val="left" w:pos="6495"/>
          <w:tab w:val="left" w:pos="8295"/>
        </w:tabs>
        <w:suppressAutoHyphens/>
        <w:autoSpaceDN w:val="0"/>
        <w:spacing w:after="0" w:line="240" w:lineRule="auto"/>
        <w:ind w:left="540" w:hanging="540"/>
        <w:jc w:val="both"/>
        <w:textAlignment w:val="baseline"/>
        <w:rPr>
          <w:rFonts w:ascii="Times New Roman" w:hAnsi="Times New Roman" w:cs="Times New Roman"/>
          <w:sz w:val="24"/>
          <w:szCs w:val="24"/>
          <w:lang w:eastAsia="ru-RU"/>
        </w:rPr>
      </w:pPr>
      <w:r w:rsidRPr="009C6DAD">
        <w:rPr>
          <w:rFonts w:ascii="Times New Roman" w:hAnsi="Times New Roman" w:cs="Times New Roman"/>
          <w:sz w:val="24"/>
          <w:szCs w:val="24"/>
          <w:lang w:eastAsia="ru-RU"/>
        </w:rPr>
        <w:t xml:space="preserve">2.2.   Ietvju regulāra attīrīšana no </w:t>
      </w:r>
      <w:proofErr w:type="spellStart"/>
      <w:r w:rsidRPr="009C6DAD">
        <w:rPr>
          <w:rFonts w:ascii="Times New Roman" w:hAnsi="Times New Roman" w:cs="Times New Roman"/>
          <w:sz w:val="24"/>
          <w:szCs w:val="24"/>
          <w:lang w:eastAsia="ru-RU"/>
        </w:rPr>
        <w:t>aizauguma</w:t>
      </w:r>
      <w:proofErr w:type="spellEnd"/>
      <w:r w:rsidRPr="009C6DAD">
        <w:rPr>
          <w:rFonts w:ascii="Times New Roman" w:hAnsi="Times New Roman" w:cs="Times New Roman"/>
          <w:sz w:val="24"/>
          <w:szCs w:val="24"/>
          <w:lang w:eastAsia="ru-RU"/>
        </w:rPr>
        <w:t>, ietvju maliņu atduršana, nezāļu izvešana no teritorijas</w:t>
      </w:r>
    </w:p>
    <w:p w14:paraId="4A259887" w14:textId="77777777" w:rsidR="009C6DAD" w:rsidRPr="009C6DAD" w:rsidRDefault="009C6DAD" w:rsidP="001C7B0C">
      <w:pPr>
        <w:tabs>
          <w:tab w:val="left" w:pos="142"/>
          <w:tab w:val="left" w:pos="360"/>
          <w:tab w:val="left" w:pos="915"/>
          <w:tab w:val="left" w:pos="6495"/>
          <w:tab w:val="left" w:pos="8295"/>
        </w:tabs>
        <w:suppressAutoHyphens/>
        <w:autoSpaceDN w:val="0"/>
        <w:spacing w:after="0" w:line="240" w:lineRule="auto"/>
        <w:ind w:left="540" w:hanging="540"/>
        <w:jc w:val="both"/>
        <w:textAlignment w:val="baseline"/>
        <w:rPr>
          <w:rFonts w:ascii="Times New Roman" w:hAnsi="Times New Roman" w:cs="Times New Roman"/>
          <w:sz w:val="24"/>
          <w:szCs w:val="24"/>
          <w:lang w:eastAsia="ru-RU"/>
        </w:rPr>
      </w:pPr>
      <w:r w:rsidRPr="009C6DAD">
        <w:rPr>
          <w:rFonts w:ascii="Times New Roman" w:hAnsi="Times New Roman" w:cs="Times New Roman"/>
          <w:sz w:val="24"/>
          <w:szCs w:val="24"/>
          <w:lang w:eastAsia="ru-RU"/>
        </w:rPr>
        <w:t xml:space="preserve">2.3.  Regulāra sadzīves atkritumu, lapu, zaru, </w:t>
      </w:r>
      <w:proofErr w:type="spellStart"/>
      <w:r w:rsidRPr="009C6DAD">
        <w:rPr>
          <w:rFonts w:ascii="Times New Roman" w:hAnsi="Times New Roman" w:cs="Times New Roman"/>
          <w:sz w:val="24"/>
          <w:szCs w:val="24"/>
          <w:lang w:eastAsia="ru-RU"/>
        </w:rPr>
        <w:t>izsmēķu</w:t>
      </w:r>
      <w:proofErr w:type="spellEnd"/>
      <w:r w:rsidRPr="009C6DAD">
        <w:rPr>
          <w:rFonts w:ascii="Times New Roman" w:hAnsi="Times New Roman" w:cs="Times New Roman"/>
          <w:sz w:val="24"/>
          <w:szCs w:val="24"/>
          <w:lang w:eastAsia="ru-RU"/>
        </w:rPr>
        <w:t xml:space="preserve"> savākšana no puķu podiem, </w:t>
      </w:r>
      <w:proofErr w:type="spellStart"/>
      <w:r w:rsidRPr="009C6DAD">
        <w:rPr>
          <w:rFonts w:ascii="Times New Roman" w:hAnsi="Times New Roman" w:cs="Times New Roman"/>
          <w:sz w:val="24"/>
          <w:szCs w:val="24"/>
          <w:lang w:eastAsia="ru-RU"/>
        </w:rPr>
        <w:t>ziednešu</w:t>
      </w:r>
      <w:proofErr w:type="spellEnd"/>
      <w:r w:rsidRPr="009C6DAD">
        <w:rPr>
          <w:rFonts w:ascii="Times New Roman" w:hAnsi="Times New Roman" w:cs="Times New Roman"/>
          <w:sz w:val="24"/>
          <w:szCs w:val="24"/>
          <w:lang w:eastAsia="ru-RU"/>
        </w:rPr>
        <w:t xml:space="preserve"> un cita piegružojuma (arī papīru, pudeļu) savākšana un aizvešana no ietvēm piegulošās teritorijas, pilsētas puķu dobēm, attīrot piegulošo zālienu.</w:t>
      </w:r>
    </w:p>
    <w:p w14:paraId="1F5957A3" w14:textId="77777777" w:rsidR="009C6DAD" w:rsidRPr="009C6DAD" w:rsidRDefault="009C6DAD" w:rsidP="001C7B0C">
      <w:pPr>
        <w:tabs>
          <w:tab w:val="left" w:pos="142"/>
          <w:tab w:val="left" w:pos="360"/>
          <w:tab w:val="left" w:pos="915"/>
          <w:tab w:val="left" w:pos="6495"/>
          <w:tab w:val="left" w:pos="8295"/>
        </w:tabs>
        <w:suppressAutoHyphens/>
        <w:autoSpaceDN w:val="0"/>
        <w:spacing w:after="0" w:line="240" w:lineRule="auto"/>
        <w:ind w:left="540" w:hanging="540"/>
        <w:jc w:val="both"/>
        <w:textAlignment w:val="baseline"/>
        <w:rPr>
          <w:rFonts w:ascii="Times New Roman" w:hAnsi="Times New Roman" w:cs="Times New Roman"/>
          <w:sz w:val="24"/>
          <w:szCs w:val="24"/>
          <w:lang w:eastAsia="ru-RU"/>
        </w:rPr>
      </w:pPr>
      <w:r w:rsidRPr="009C6DAD">
        <w:rPr>
          <w:rFonts w:ascii="Times New Roman" w:hAnsi="Times New Roman" w:cs="Times New Roman"/>
          <w:sz w:val="24"/>
          <w:szCs w:val="24"/>
          <w:lang w:eastAsia="ru-RU"/>
        </w:rPr>
        <w:t>2.4.  Zāles pļaušana starp trotuāru un braucamo daļu un citās  norādītajās vietās, vietas sakopšana (zāles aizvešana un atkritumu savākšana) pēc pļaušanas.</w:t>
      </w:r>
    </w:p>
    <w:p w14:paraId="4183C941" w14:textId="77777777" w:rsidR="009C6DAD" w:rsidRPr="009C6DAD" w:rsidRDefault="009C6DAD" w:rsidP="001C7B0C">
      <w:pPr>
        <w:tabs>
          <w:tab w:val="left" w:pos="142"/>
          <w:tab w:val="left" w:pos="360"/>
          <w:tab w:val="left" w:pos="915"/>
          <w:tab w:val="left" w:pos="6495"/>
          <w:tab w:val="left" w:pos="8295"/>
        </w:tabs>
        <w:suppressAutoHyphens/>
        <w:autoSpaceDN w:val="0"/>
        <w:spacing w:after="0" w:line="240" w:lineRule="auto"/>
        <w:ind w:left="540" w:hanging="540"/>
        <w:jc w:val="both"/>
        <w:textAlignment w:val="baseline"/>
        <w:rPr>
          <w:rFonts w:ascii="Times New Roman" w:hAnsi="Times New Roman" w:cs="Times New Roman"/>
          <w:sz w:val="24"/>
          <w:szCs w:val="24"/>
          <w:lang w:eastAsia="ru-RU"/>
        </w:rPr>
      </w:pPr>
      <w:r w:rsidRPr="009C6DAD">
        <w:rPr>
          <w:rFonts w:ascii="Times New Roman" w:hAnsi="Times New Roman" w:cs="Times New Roman"/>
          <w:sz w:val="24"/>
          <w:szCs w:val="24"/>
          <w:lang w:eastAsia="ru-RU"/>
        </w:rPr>
        <w:t>2.5.  Apledojuma laikā, lai novērstu slīdēšanu, ietvju, kāpņu, gājēju celiņu un iebrauktuvju kaisīšana ar smiltīm vai smilts – sāls maisījumu saprātīgā, vienmērīgā daudzumā, ja nepieciešams – vairākas reizes dienā, izmantojot mehāniskos ar tehniku vadāmos vai stumjamos smilts kaisāmos ratiņus. Uz kāpnēm un citās vietās, kur mehāniska kaisīšana nav iespējama, kaisīšanu drīkst veikt ar rokām.</w:t>
      </w:r>
    </w:p>
    <w:p w14:paraId="5C39E2E8" w14:textId="77777777" w:rsidR="009C6DAD" w:rsidRPr="009C6DAD" w:rsidRDefault="009C6DAD" w:rsidP="001C7B0C">
      <w:pPr>
        <w:tabs>
          <w:tab w:val="left" w:pos="142"/>
          <w:tab w:val="left" w:pos="540"/>
          <w:tab w:val="left" w:pos="6495"/>
          <w:tab w:val="left" w:pos="8295"/>
        </w:tabs>
        <w:suppressAutoHyphens/>
        <w:autoSpaceDN w:val="0"/>
        <w:spacing w:after="0" w:line="240" w:lineRule="auto"/>
        <w:ind w:left="540" w:hanging="540"/>
        <w:jc w:val="both"/>
        <w:textAlignment w:val="baseline"/>
        <w:rPr>
          <w:rFonts w:ascii="Times New Roman" w:hAnsi="Times New Roman" w:cs="Times New Roman"/>
          <w:sz w:val="24"/>
          <w:szCs w:val="24"/>
          <w:lang w:eastAsia="ru-RU"/>
        </w:rPr>
      </w:pPr>
      <w:r w:rsidRPr="009C6DAD">
        <w:rPr>
          <w:rFonts w:ascii="Times New Roman" w:hAnsi="Times New Roman" w:cs="Times New Roman"/>
          <w:sz w:val="24"/>
          <w:szCs w:val="24"/>
          <w:lang w:eastAsia="ru-RU"/>
        </w:rPr>
        <w:lastRenderedPageBreak/>
        <w:t>2.6. Nekavējoši, pēc fakta konstatācijas, ziņot par uz ietves, zālāja vai apstādījumos esošiem dzīvnieku līķiem Limbažu novada pašvaldības Limbažu pilsētas un nekustamā īpašuma apsaimniekošanas nodaļai.</w:t>
      </w:r>
    </w:p>
    <w:p w14:paraId="33C2C6CF" w14:textId="77777777" w:rsidR="009C6DAD" w:rsidRPr="009C6DAD" w:rsidRDefault="009C6DAD" w:rsidP="001C7B0C">
      <w:pPr>
        <w:tabs>
          <w:tab w:val="left" w:pos="142"/>
          <w:tab w:val="left" w:pos="540"/>
          <w:tab w:val="left" w:pos="6495"/>
          <w:tab w:val="left" w:pos="8295"/>
        </w:tabs>
        <w:suppressAutoHyphens/>
        <w:autoSpaceDN w:val="0"/>
        <w:spacing w:after="0" w:line="240" w:lineRule="auto"/>
        <w:ind w:left="540" w:hanging="540"/>
        <w:jc w:val="both"/>
        <w:textAlignment w:val="baseline"/>
        <w:rPr>
          <w:rFonts w:ascii="Times New Roman" w:hAnsi="Times New Roman" w:cs="Times New Roman"/>
          <w:sz w:val="24"/>
          <w:szCs w:val="24"/>
          <w:lang w:eastAsia="ru-RU"/>
        </w:rPr>
      </w:pPr>
      <w:r w:rsidRPr="009C6DAD">
        <w:rPr>
          <w:rFonts w:ascii="Times New Roman" w:hAnsi="Times New Roman" w:cs="Times New Roman"/>
          <w:sz w:val="24"/>
          <w:szCs w:val="24"/>
          <w:lang w:eastAsia="ru-RU"/>
        </w:rPr>
        <w:t>2.7.  Nekavējoši, pēc fakta konstatācijas, ziņot Limbažu novada pašvaldības Limbažu pilsētas un nekustamā īpašuma apsaimniekošanas nodaļai un novākt pilsētas teritorijā esošus nolauztus kokus un zarus.</w:t>
      </w:r>
    </w:p>
    <w:p w14:paraId="5251B596" w14:textId="77777777" w:rsidR="009C6DAD" w:rsidRPr="009C6DAD" w:rsidRDefault="009C6DAD" w:rsidP="001C7B0C">
      <w:pPr>
        <w:tabs>
          <w:tab w:val="left" w:pos="142"/>
          <w:tab w:val="left" w:pos="540"/>
          <w:tab w:val="left" w:pos="6495"/>
          <w:tab w:val="left" w:pos="8295"/>
        </w:tabs>
        <w:suppressAutoHyphens/>
        <w:autoSpaceDN w:val="0"/>
        <w:spacing w:after="0" w:line="240" w:lineRule="auto"/>
        <w:ind w:left="540" w:hanging="540"/>
        <w:jc w:val="both"/>
        <w:textAlignment w:val="baseline"/>
        <w:rPr>
          <w:rFonts w:ascii="Times New Roman" w:hAnsi="Times New Roman" w:cs="Times New Roman"/>
          <w:sz w:val="24"/>
          <w:szCs w:val="24"/>
          <w:lang w:eastAsia="ru-RU"/>
        </w:rPr>
      </w:pPr>
      <w:r w:rsidRPr="009C6DAD">
        <w:rPr>
          <w:rFonts w:ascii="Times New Roman" w:hAnsi="Times New Roman" w:cs="Times New Roman"/>
          <w:sz w:val="24"/>
          <w:szCs w:val="24"/>
          <w:lang w:eastAsia="ru-RU"/>
        </w:rPr>
        <w:t>2.8.   Limbažu pilsētai piederošo atkritumu tvertņu regulāra iztukšošana (ne retāk kā 2 (divas) reizes nedēļā). Sadzīves atkritumus utilizēt likumdošanā noteiktajā kārtībā.</w:t>
      </w:r>
    </w:p>
    <w:p w14:paraId="23B012C9" w14:textId="77777777" w:rsidR="009C6DAD" w:rsidRPr="009C6DAD" w:rsidRDefault="009C6DAD" w:rsidP="001C7B0C">
      <w:pPr>
        <w:tabs>
          <w:tab w:val="left" w:pos="142"/>
          <w:tab w:val="left" w:pos="540"/>
          <w:tab w:val="left" w:pos="6495"/>
          <w:tab w:val="left" w:pos="8295"/>
        </w:tabs>
        <w:suppressAutoHyphens/>
        <w:autoSpaceDN w:val="0"/>
        <w:spacing w:after="0" w:line="240" w:lineRule="auto"/>
        <w:ind w:left="540" w:hanging="540"/>
        <w:jc w:val="both"/>
        <w:textAlignment w:val="baseline"/>
        <w:rPr>
          <w:rFonts w:ascii="Times New Roman" w:hAnsi="Times New Roman" w:cs="Times New Roman"/>
          <w:sz w:val="24"/>
          <w:szCs w:val="24"/>
          <w:lang w:eastAsia="ru-RU"/>
        </w:rPr>
      </w:pPr>
      <w:r w:rsidRPr="009C6DAD">
        <w:rPr>
          <w:rFonts w:ascii="Times New Roman" w:hAnsi="Times New Roman" w:cs="Times New Roman"/>
          <w:sz w:val="24"/>
          <w:szCs w:val="24"/>
          <w:lang w:eastAsia="ru-RU"/>
        </w:rPr>
        <w:t>2.9.   Soliņu vietu un smilšu tvertņu apkārtnes regulāra kopšana.</w:t>
      </w:r>
    </w:p>
    <w:p w14:paraId="34CD73F3" w14:textId="77777777" w:rsidR="009C6DAD" w:rsidRPr="009C6DAD" w:rsidRDefault="009C6DAD" w:rsidP="001C7B0C">
      <w:pPr>
        <w:tabs>
          <w:tab w:val="left" w:pos="142"/>
          <w:tab w:val="left" w:pos="540"/>
          <w:tab w:val="left" w:pos="6495"/>
          <w:tab w:val="left" w:pos="8295"/>
        </w:tabs>
        <w:suppressAutoHyphens/>
        <w:autoSpaceDN w:val="0"/>
        <w:spacing w:after="0" w:line="240" w:lineRule="auto"/>
        <w:ind w:left="540" w:hanging="540"/>
        <w:jc w:val="both"/>
        <w:textAlignment w:val="baseline"/>
        <w:rPr>
          <w:rFonts w:ascii="Times New Roman" w:hAnsi="Times New Roman" w:cs="Times New Roman"/>
          <w:sz w:val="24"/>
          <w:szCs w:val="24"/>
          <w:lang w:eastAsia="ru-RU"/>
        </w:rPr>
      </w:pPr>
      <w:r w:rsidRPr="009C6DAD">
        <w:rPr>
          <w:rFonts w:ascii="Times New Roman" w:hAnsi="Times New Roman" w:cs="Times New Roman"/>
          <w:sz w:val="24"/>
          <w:szCs w:val="24"/>
          <w:lang w:eastAsia="ru-RU"/>
        </w:rPr>
        <w:t>2.10. Soliņu un atkritumu tvertņu tīrīšana.</w:t>
      </w:r>
    </w:p>
    <w:p w14:paraId="48E5FD54" w14:textId="77777777" w:rsidR="009C6DAD" w:rsidRPr="009C6DAD" w:rsidRDefault="009C6DAD" w:rsidP="001C7B0C">
      <w:pPr>
        <w:tabs>
          <w:tab w:val="left" w:pos="142"/>
          <w:tab w:val="left" w:pos="540"/>
          <w:tab w:val="left" w:pos="6495"/>
          <w:tab w:val="left" w:pos="8295"/>
        </w:tabs>
        <w:suppressAutoHyphens/>
        <w:autoSpaceDN w:val="0"/>
        <w:spacing w:after="0" w:line="240" w:lineRule="auto"/>
        <w:ind w:left="540" w:hanging="540"/>
        <w:jc w:val="both"/>
        <w:textAlignment w:val="baseline"/>
        <w:rPr>
          <w:rFonts w:ascii="Times New Roman" w:hAnsi="Times New Roman" w:cs="Times New Roman"/>
          <w:sz w:val="24"/>
          <w:szCs w:val="24"/>
          <w:lang w:eastAsia="ru-RU"/>
        </w:rPr>
      </w:pPr>
      <w:r w:rsidRPr="009C6DAD">
        <w:rPr>
          <w:rFonts w:ascii="Times New Roman" w:hAnsi="Times New Roman" w:cs="Times New Roman"/>
          <w:sz w:val="24"/>
          <w:szCs w:val="24"/>
          <w:lang w:eastAsia="ru-RU"/>
        </w:rPr>
        <w:t>2.11. Ietves, veloceliņa, gājēju celiņa seguma vai zāliena bojājumu, ja tie radušies darbu veikšanas rezultātā, novēršana (seguma kvalitatīva atjaunošana, auglīgās augsnes pievešana, zāles iesēšana).</w:t>
      </w:r>
    </w:p>
    <w:p w14:paraId="3A34675E" w14:textId="3857638B" w:rsidR="009C6DAD" w:rsidRPr="009C6DAD" w:rsidRDefault="009C6DAD" w:rsidP="001C7B0C">
      <w:pPr>
        <w:tabs>
          <w:tab w:val="left" w:pos="142"/>
          <w:tab w:val="left" w:pos="540"/>
          <w:tab w:val="left" w:pos="6495"/>
          <w:tab w:val="left" w:pos="8295"/>
        </w:tabs>
        <w:suppressAutoHyphens/>
        <w:autoSpaceDN w:val="0"/>
        <w:spacing w:after="0" w:line="240" w:lineRule="auto"/>
        <w:ind w:left="540" w:hanging="540"/>
        <w:jc w:val="both"/>
        <w:textAlignment w:val="baseline"/>
        <w:rPr>
          <w:rFonts w:ascii="Times New Roman" w:hAnsi="Times New Roman" w:cs="Times New Roman"/>
          <w:sz w:val="24"/>
          <w:szCs w:val="24"/>
          <w:lang w:eastAsia="ru-RU"/>
        </w:rPr>
      </w:pPr>
      <w:r w:rsidRPr="009C6DAD">
        <w:rPr>
          <w:rFonts w:ascii="Times New Roman" w:hAnsi="Times New Roman" w:cs="Times New Roman"/>
          <w:sz w:val="24"/>
          <w:szCs w:val="24"/>
          <w:lang w:eastAsia="ru-RU"/>
        </w:rPr>
        <w:t xml:space="preserve">2.12. Ja </w:t>
      </w:r>
      <w:r w:rsidR="00E91A29">
        <w:rPr>
          <w:rFonts w:ascii="Times New Roman" w:hAnsi="Times New Roman" w:cs="Times New Roman"/>
          <w:sz w:val="24"/>
          <w:szCs w:val="24"/>
        </w:rPr>
        <w:t>Pilnvarotā persona</w:t>
      </w:r>
      <w:r w:rsidRPr="009C6DAD">
        <w:rPr>
          <w:rFonts w:ascii="Times New Roman" w:hAnsi="Times New Roman" w:cs="Times New Roman"/>
          <w:sz w:val="24"/>
          <w:szCs w:val="24"/>
          <w:lang w:eastAsia="ru-RU"/>
        </w:rPr>
        <w:t xml:space="preserve"> konstatē bojājumus ietvju vai gājēju celiņu segumā, kā arī zālienā vai apstādījumos, nekavējoties par to jāinformē </w:t>
      </w:r>
      <w:r w:rsidR="002C0119" w:rsidRPr="009C6DAD">
        <w:rPr>
          <w:rFonts w:ascii="Times New Roman" w:hAnsi="Times New Roman" w:cs="Times New Roman"/>
          <w:sz w:val="24"/>
          <w:szCs w:val="24"/>
          <w:lang w:eastAsia="ru-RU"/>
        </w:rPr>
        <w:t>P</w:t>
      </w:r>
      <w:r w:rsidR="002C0119">
        <w:rPr>
          <w:rFonts w:ascii="Times New Roman" w:hAnsi="Times New Roman" w:cs="Times New Roman"/>
          <w:sz w:val="24"/>
          <w:szCs w:val="24"/>
          <w:lang w:eastAsia="ru-RU"/>
        </w:rPr>
        <w:t>ašvaldība</w:t>
      </w:r>
      <w:r w:rsidR="002C0119" w:rsidRPr="009C6DAD">
        <w:rPr>
          <w:rFonts w:ascii="Times New Roman" w:hAnsi="Times New Roman" w:cs="Times New Roman"/>
          <w:sz w:val="24"/>
          <w:szCs w:val="24"/>
          <w:lang w:eastAsia="ru-RU"/>
        </w:rPr>
        <w:t>.</w:t>
      </w:r>
    </w:p>
    <w:p w14:paraId="076E518D" w14:textId="4F36D828" w:rsidR="009C6DAD" w:rsidRPr="009C6DAD" w:rsidRDefault="009C6DAD" w:rsidP="001C7B0C">
      <w:pPr>
        <w:tabs>
          <w:tab w:val="left" w:pos="142"/>
          <w:tab w:val="left" w:pos="540"/>
          <w:tab w:val="left" w:pos="6495"/>
          <w:tab w:val="left" w:pos="8295"/>
        </w:tabs>
        <w:suppressAutoHyphens/>
        <w:autoSpaceDN w:val="0"/>
        <w:spacing w:after="0" w:line="240" w:lineRule="auto"/>
        <w:ind w:left="540" w:hanging="540"/>
        <w:jc w:val="both"/>
        <w:textAlignment w:val="baseline"/>
        <w:rPr>
          <w:rFonts w:ascii="Times New Roman" w:hAnsi="Times New Roman" w:cs="Times New Roman"/>
          <w:sz w:val="24"/>
          <w:szCs w:val="24"/>
          <w:lang w:eastAsia="ru-RU"/>
        </w:rPr>
      </w:pPr>
      <w:r w:rsidRPr="009C6DAD">
        <w:rPr>
          <w:rFonts w:ascii="Times New Roman" w:hAnsi="Times New Roman" w:cs="Times New Roman"/>
          <w:sz w:val="24"/>
          <w:szCs w:val="24"/>
          <w:lang w:eastAsia="ru-RU"/>
        </w:rPr>
        <w:t xml:space="preserve">2.13. </w:t>
      </w:r>
      <w:r w:rsidRPr="009C6DAD">
        <w:rPr>
          <w:rFonts w:ascii="Times New Roman" w:hAnsi="Times New Roman" w:cs="Times New Roman"/>
          <w:sz w:val="24"/>
          <w:szCs w:val="24"/>
          <w:u w:val="single"/>
          <w:lang w:eastAsia="ru-RU"/>
        </w:rPr>
        <w:t xml:space="preserve">Bruģakmens seguma ietvju tīrīšanai izmantojamās tehnikas masa nedrīkst pārsniegt 2,5 t. </w:t>
      </w:r>
    </w:p>
    <w:p w14:paraId="2E3B3DE1" w14:textId="77777777" w:rsidR="009C6DAD" w:rsidRPr="009C6DAD" w:rsidRDefault="009C6DAD" w:rsidP="001C7B0C">
      <w:pPr>
        <w:tabs>
          <w:tab w:val="left" w:pos="142"/>
          <w:tab w:val="left" w:pos="540"/>
          <w:tab w:val="left" w:pos="6495"/>
          <w:tab w:val="left" w:pos="8295"/>
        </w:tabs>
        <w:suppressAutoHyphens/>
        <w:autoSpaceDN w:val="0"/>
        <w:spacing w:after="0" w:line="240" w:lineRule="auto"/>
        <w:ind w:left="540" w:hanging="540"/>
        <w:jc w:val="both"/>
        <w:textAlignment w:val="baseline"/>
        <w:rPr>
          <w:rFonts w:ascii="Times New Roman" w:hAnsi="Times New Roman" w:cs="Times New Roman"/>
          <w:sz w:val="24"/>
          <w:szCs w:val="24"/>
          <w:lang w:eastAsia="ru-RU"/>
        </w:rPr>
      </w:pPr>
      <w:r w:rsidRPr="009C6DAD">
        <w:rPr>
          <w:rFonts w:ascii="Times New Roman" w:hAnsi="Times New Roman" w:cs="Times New Roman"/>
          <w:sz w:val="24"/>
          <w:szCs w:val="24"/>
          <w:lang w:eastAsia="ru-RU"/>
        </w:rPr>
        <w:t>2.14.</w:t>
      </w:r>
      <w:r w:rsidRPr="009C6DAD">
        <w:rPr>
          <w:rFonts w:ascii="Times New Roman" w:hAnsi="Times New Roman" w:cs="Times New Roman"/>
          <w:b/>
          <w:sz w:val="24"/>
          <w:szCs w:val="24"/>
          <w:lang w:eastAsia="ru-RU"/>
        </w:rPr>
        <w:t xml:space="preserve"> </w:t>
      </w:r>
      <w:r w:rsidRPr="009C6DAD">
        <w:rPr>
          <w:rFonts w:ascii="Times New Roman" w:hAnsi="Times New Roman" w:cs="Times New Roman"/>
          <w:sz w:val="24"/>
          <w:szCs w:val="24"/>
          <w:lang w:eastAsia="ru-RU"/>
        </w:rPr>
        <w:t>Pēc vajadzības nomazgāt Baumaņu Kārļa pieminekli, tīrīšanai neizmantot ķimikālijas.</w:t>
      </w:r>
    </w:p>
    <w:p w14:paraId="31C1A84C" w14:textId="5EE074FF" w:rsidR="009C6DAD" w:rsidRPr="00A56F78" w:rsidRDefault="009C6DAD" w:rsidP="001C7B0C">
      <w:pPr>
        <w:tabs>
          <w:tab w:val="left" w:pos="142"/>
          <w:tab w:val="left" w:pos="567"/>
          <w:tab w:val="left" w:pos="6495"/>
          <w:tab w:val="left" w:pos="8295"/>
        </w:tabs>
        <w:suppressAutoHyphens/>
        <w:autoSpaceDN w:val="0"/>
        <w:spacing w:after="0" w:line="240" w:lineRule="auto"/>
        <w:ind w:left="567" w:hanging="567"/>
        <w:jc w:val="both"/>
        <w:textAlignment w:val="baseline"/>
        <w:rPr>
          <w:rFonts w:ascii="Times New Roman" w:hAnsi="Times New Roman" w:cs="Times New Roman"/>
          <w:sz w:val="24"/>
          <w:szCs w:val="24"/>
          <w:lang w:eastAsia="ru-RU"/>
        </w:rPr>
      </w:pPr>
      <w:r w:rsidRPr="009C6DAD">
        <w:rPr>
          <w:rFonts w:ascii="Times New Roman" w:hAnsi="Times New Roman" w:cs="Times New Roman"/>
          <w:sz w:val="24"/>
          <w:szCs w:val="24"/>
          <w:lang w:eastAsia="ru-RU"/>
        </w:rPr>
        <w:t xml:space="preserve">2.15. </w:t>
      </w:r>
      <w:r w:rsidRPr="00A56F78">
        <w:rPr>
          <w:rFonts w:ascii="Times New Roman" w:hAnsi="Times New Roman" w:cs="Times New Roman"/>
          <w:sz w:val="24"/>
          <w:szCs w:val="24"/>
          <w:lang w:eastAsia="ru-RU"/>
        </w:rPr>
        <w:t>Katru darba dienu no plkst. 8:00 līdz plkst. 17:00 jāveic Limbažu pilsētas kopšana.</w:t>
      </w:r>
    </w:p>
    <w:p w14:paraId="56DFE4A6" w14:textId="77777777" w:rsidR="00CE189B" w:rsidRPr="001C3A2F" w:rsidRDefault="00CE189B" w:rsidP="001C7B0C">
      <w:pPr>
        <w:tabs>
          <w:tab w:val="left" w:pos="142"/>
          <w:tab w:val="left" w:pos="567"/>
          <w:tab w:val="left" w:pos="6495"/>
          <w:tab w:val="left" w:pos="8295"/>
        </w:tabs>
        <w:suppressAutoHyphens/>
        <w:autoSpaceDN w:val="0"/>
        <w:spacing w:after="0" w:line="240" w:lineRule="auto"/>
        <w:ind w:left="567" w:hanging="567"/>
        <w:jc w:val="both"/>
        <w:textAlignment w:val="baseline"/>
        <w:rPr>
          <w:rFonts w:ascii="Times New Roman" w:hAnsi="Times New Roman" w:cs="Times New Roman"/>
          <w:color w:val="FF0000"/>
          <w:sz w:val="24"/>
          <w:szCs w:val="24"/>
          <w:lang w:eastAsia="ru-RU"/>
        </w:rPr>
      </w:pPr>
    </w:p>
    <w:p w14:paraId="6AFE61C1" w14:textId="77777777" w:rsidR="009C6DAD" w:rsidRPr="009C6DAD" w:rsidRDefault="009C6DAD" w:rsidP="009C6DAD">
      <w:pPr>
        <w:tabs>
          <w:tab w:val="left" w:pos="142"/>
          <w:tab w:val="left" w:pos="360"/>
          <w:tab w:val="left" w:pos="5220"/>
        </w:tabs>
        <w:suppressAutoHyphens/>
        <w:autoSpaceDN w:val="0"/>
        <w:jc w:val="both"/>
        <w:textAlignment w:val="baseline"/>
        <w:rPr>
          <w:rFonts w:ascii="Times New Roman" w:hAnsi="Times New Roman" w:cs="Times New Roman"/>
          <w:b/>
          <w:sz w:val="24"/>
          <w:szCs w:val="24"/>
          <w:lang w:eastAsia="ru-RU"/>
        </w:rPr>
      </w:pPr>
      <w:r w:rsidRPr="009C6DAD">
        <w:rPr>
          <w:rFonts w:ascii="Times New Roman" w:hAnsi="Times New Roman" w:cs="Times New Roman"/>
          <w:b/>
          <w:sz w:val="24"/>
          <w:szCs w:val="24"/>
          <w:lang w:eastAsia="ru-RU"/>
        </w:rPr>
        <w:t>3. Zālāju pļaušana</w:t>
      </w:r>
    </w:p>
    <w:p w14:paraId="5CC4C76F" w14:textId="26DA7EBD" w:rsidR="009C6DAD" w:rsidRPr="009C6DAD" w:rsidRDefault="009C6DAD" w:rsidP="001C7B0C">
      <w:pPr>
        <w:widowControl w:val="0"/>
        <w:numPr>
          <w:ilvl w:val="1"/>
          <w:numId w:val="7"/>
        </w:numPr>
        <w:tabs>
          <w:tab w:val="left" w:pos="142"/>
          <w:tab w:val="left" w:pos="5220"/>
        </w:tabs>
        <w:suppressAutoHyphens/>
        <w:autoSpaceDN w:val="0"/>
        <w:spacing w:after="0" w:line="240" w:lineRule="auto"/>
        <w:ind w:left="426" w:hanging="426"/>
        <w:jc w:val="both"/>
        <w:textAlignment w:val="baseline"/>
        <w:rPr>
          <w:rFonts w:ascii="Times New Roman" w:hAnsi="Times New Roman" w:cs="Times New Roman"/>
          <w:sz w:val="24"/>
          <w:szCs w:val="24"/>
          <w:lang w:eastAsia="ru-RU"/>
        </w:rPr>
      </w:pPr>
      <w:r w:rsidRPr="009C6DAD">
        <w:rPr>
          <w:rFonts w:ascii="Times New Roman" w:hAnsi="Times New Roman" w:cs="Times New Roman"/>
          <w:sz w:val="24"/>
          <w:szCs w:val="24"/>
          <w:lang w:eastAsia="ru-RU"/>
        </w:rPr>
        <w:t xml:space="preserve">Saskaņā ar darbu apjomiem un Limbažu </w:t>
      </w:r>
      <w:r w:rsidR="00E91A29">
        <w:rPr>
          <w:rFonts w:ascii="Times New Roman" w:hAnsi="Times New Roman" w:cs="Times New Roman"/>
          <w:sz w:val="24"/>
          <w:szCs w:val="24"/>
          <w:lang w:eastAsia="ru-RU"/>
        </w:rPr>
        <w:t>novada pašvaldības</w:t>
      </w:r>
      <w:r w:rsidRPr="009C6DAD">
        <w:rPr>
          <w:rFonts w:ascii="Times New Roman" w:hAnsi="Times New Roman" w:cs="Times New Roman"/>
          <w:sz w:val="24"/>
          <w:szCs w:val="24"/>
          <w:lang w:eastAsia="ru-RU"/>
        </w:rPr>
        <w:t xml:space="preserve"> saistošajos noteikumos noteiktajām prasībām. </w:t>
      </w:r>
    </w:p>
    <w:p w14:paraId="0423E49D" w14:textId="7AFAD343" w:rsidR="009C6DAD" w:rsidRPr="009C6DAD" w:rsidRDefault="009C6DAD" w:rsidP="001C7B0C">
      <w:pPr>
        <w:widowControl w:val="0"/>
        <w:numPr>
          <w:ilvl w:val="1"/>
          <w:numId w:val="7"/>
        </w:numPr>
        <w:tabs>
          <w:tab w:val="left" w:pos="142"/>
          <w:tab w:val="left" w:pos="390"/>
          <w:tab w:val="left" w:pos="540"/>
          <w:tab w:val="left" w:pos="5220"/>
        </w:tabs>
        <w:suppressAutoHyphens/>
        <w:autoSpaceDN w:val="0"/>
        <w:spacing w:after="0" w:line="240" w:lineRule="auto"/>
        <w:ind w:left="540" w:hanging="540"/>
        <w:jc w:val="both"/>
        <w:textAlignment w:val="baseline"/>
        <w:rPr>
          <w:rFonts w:ascii="Times New Roman" w:hAnsi="Times New Roman" w:cs="Times New Roman"/>
          <w:sz w:val="24"/>
          <w:szCs w:val="24"/>
          <w:lang w:eastAsia="ru-RU"/>
        </w:rPr>
      </w:pPr>
      <w:r w:rsidRPr="009C6DAD">
        <w:rPr>
          <w:rFonts w:ascii="Times New Roman" w:hAnsi="Times New Roman" w:cs="Times New Roman"/>
          <w:sz w:val="24"/>
          <w:szCs w:val="24"/>
          <w:lang w:eastAsia="ru-RU"/>
        </w:rPr>
        <w:t xml:space="preserve"> </w:t>
      </w:r>
      <w:r w:rsidR="00E91A29">
        <w:rPr>
          <w:rFonts w:ascii="Times New Roman" w:hAnsi="Times New Roman" w:cs="Times New Roman"/>
          <w:sz w:val="24"/>
          <w:szCs w:val="24"/>
        </w:rPr>
        <w:t>Pilnvarotajai personai</w:t>
      </w:r>
      <w:r w:rsidRPr="009C6DAD">
        <w:rPr>
          <w:rFonts w:ascii="Times New Roman" w:hAnsi="Times New Roman" w:cs="Times New Roman"/>
          <w:sz w:val="24"/>
          <w:szCs w:val="24"/>
          <w:lang w:eastAsia="ru-RU"/>
        </w:rPr>
        <w:t xml:space="preserve"> jāappļauj ceļa zīmes.</w:t>
      </w:r>
    </w:p>
    <w:p w14:paraId="7006151A" w14:textId="77777777" w:rsidR="009C6DAD" w:rsidRPr="009C6DAD" w:rsidRDefault="009C6DAD" w:rsidP="009C6DAD">
      <w:pPr>
        <w:widowControl w:val="0"/>
        <w:tabs>
          <w:tab w:val="left" w:pos="142"/>
          <w:tab w:val="left" w:pos="5220"/>
        </w:tabs>
        <w:suppressAutoHyphens/>
        <w:autoSpaceDN w:val="0"/>
        <w:jc w:val="both"/>
        <w:textAlignment w:val="baseline"/>
        <w:rPr>
          <w:rFonts w:ascii="Times New Roman" w:hAnsi="Times New Roman" w:cs="Times New Roman"/>
          <w:sz w:val="24"/>
          <w:szCs w:val="24"/>
          <w:lang w:eastAsia="ru-RU"/>
        </w:rPr>
      </w:pPr>
    </w:p>
    <w:p w14:paraId="34647DE2" w14:textId="77777777" w:rsidR="009C6DAD" w:rsidRPr="009C6DAD" w:rsidRDefault="009C6DAD" w:rsidP="009C6DAD">
      <w:pPr>
        <w:tabs>
          <w:tab w:val="left" w:pos="142"/>
          <w:tab w:val="left" w:pos="360"/>
          <w:tab w:val="left" w:pos="5220"/>
        </w:tabs>
        <w:suppressAutoHyphens/>
        <w:autoSpaceDN w:val="0"/>
        <w:jc w:val="both"/>
        <w:textAlignment w:val="baseline"/>
        <w:rPr>
          <w:rFonts w:ascii="Times New Roman" w:hAnsi="Times New Roman" w:cs="Times New Roman"/>
          <w:b/>
          <w:sz w:val="24"/>
          <w:szCs w:val="24"/>
          <w:lang w:eastAsia="ru-RU"/>
        </w:rPr>
      </w:pPr>
      <w:r w:rsidRPr="009C6DAD">
        <w:rPr>
          <w:rFonts w:ascii="Times New Roman" w:hAnsi="Times New Roman" w:cs="Times New Roman"/>
          <w:b/>
          <w:sz w:val="24"/>
          <w:szCs w:val="24"/>
          <w:lang w:eastAsia="ru-RU"/>
        </w:rPr>
        <w:t>4. Pilsētas rotaļlaukuma uzkopšana</w:t>
      </w:r>
    </w:p>
    <w:p w14:paraId="7DDC2DBD" w14:textId="07F6C965" w:rsidR="009C6DAD" w:rsidRPr="009C6DAD" w:rsidRDefault="009C6DAD" w:rsidP="001C7B0C">
      <w:pPr>
        <w:tabs>
          <w:tab w:val="left" w:pos="0"/>
          <w:tab w:val="left" w:pos="426"/>
          <w:tab w:val="left" w:pos="5220"/>
        </w:tabs>
        <w:suppressAutoHyphens/>
        <w:autoSpaceDN w:val="0"/>
        <w:spacing w:after="0" w:line="240" w:lineRule="auto"/>
        <w:ind w:left="426" w:hanging="426"/>
        <w:jc w:val="both"/>
        <w:textAlignment w:val="baseline"/>
        <w:rPr>
          <w:rFonts w:ascii="Times New Roman" w:hAnsi="Times New Roman" w:cs="Times New Roman"/>
          <w:sz w:val="24"/>
          <w:szCs w:val="24"/>
          <w:lang w:eastAsia="ru-RU"/>
        </w:rPr>
      </w:pPr>
      <w:r w:rsidRPr="009C6DAD">
        <w:rPr>
          <w:rFonts w:ascii="Times New Roman" w:hAnsi="Times New Roman" w:cs="Times New Roman"/>
          <w:sz w:val="24"/>
          <w:szCs w:val="24"/>
          <w:lang w:eastAsia="ru-RU"/>
        </w:rPr>
        <w:t>4.1. Uzturēt kārtībā Vienības parka teritorijai blakus esošo pilsētas bērnu rotaļlaukumu līdz plkst. 10.00.</w:t>
      </w:r>
    </w:p>
    <w:p w14:paraId="02D3B8E7" w14:textId="77777777" w:rsidR="009C6DAD" w:rsidRPr="009C6DAD" w:rsidRDefault="009C6DAD" w:rsidP="001C7B0C">
      <w:pPr>
        <w:tabs>
          <w:tab w:val="left" w:pos="142"/>
          <w:tab w:val="left" w:pos="360"/>
          <w:tab w:val="left" w:pos="5220"/>
        </w:tabs>
        <w:suppressAutoHyphens/>
        <w:autoSpaceDN w:val="0"/>
        <w:spacing w:after="0" w:line="240" w:lineRule="auto"/>
        <w:ind w:left="1080" w:hanging="1080"/>
        <w:jc w:val="both"/>
        <w:textAlignment w:val="baseline"/>
        <w:rPr>
          <w:rFonts w:ascii="Times New Roman" w:hAnsi="Times New Roman" w:cs="Times New Roman"/>
          <w:sz w:val="24"/>
          <w:szCs w:val="24"/>
          <w:lang w:eastAsia="ru-RU"/>
        </w:rPr>
      </w:pPr>
      <w:r w:rsidRPr="009C6DAD">
        <w:rPr>
          <w:rFonts w:ascii="Times New Roman" w:hAnsi="Times New Roman" w:cs="Times New Roman"/>
          <w:sz w:val="24"/>
          <w:szCs w:val="24"/>
          <w:lang w:eastAsia="ru-RU"/>
        </w:rPr>
        <w:t>4.2. Uzkopt celiņus, pļaut zāli, notīrīt, izvest lapas, vākt sadzīves atkritumus, asus priekšmetus.</w:t>
      </w:r>
    </w:p>
    <w:p w14:paraId="0F693888" w14:textId="77777777" w:rsidR="009C6DAD" w:rsidRPr="009C6DAD" w:rsidRDefault="009C6DAD" w:rsidP="001C7B0C">
      <w:pPr>
        <w:tabs>
          <w:tab w:val="left" w:pos="142"/>
          <w:tab w:val="left" w:pos="360"/>
          <w:tab w:val="left" w:pos="540"/>
          <w:tab w:val="left" w:pos="900"/>
          <w:tab w:val="left" w:pos="6480"/>
          <w:tab w:val="left" w:pos="8280"/>
        </w:tabs>
        <w:suppressAutoHyphens/>
        <w:autoSpaceDN w:val="0"/>
        <w:spacing w:after="0" w:line="240" w:lineRule="auto"/>
        <w:ind w:left="1080" w:hanging="1080"/>
        <w:jc w:val="both"/>
        <w:textAlignment w:val="baseline"/>
        <w:rPr>
          <w:rFonts w:ascii="Times New Roman" w:hAnsi="Times New Roman" w:cs="Times New Roman"/>
          <w:sz w:val="24"/>
          <w:szCs w:val="24"/>
          <w:lang w:eastAsia="ru-RU"/>
        </w:rPr>
      </w:pPr>
      <w:r w:rsidRPr="009C6DAD">
        <w:rPr>
          <w:rFonts w:ascii="Times New Roman" w:hAnsi="Times New Roman" w:cs="Times New Roman"/>
          <w:sz w:val="24"/>
          <w:szCs w:val="24"/>
          <w:lang w:eastAsia="ru-RU"/>
        </w:rPr>
        <w:t>4.3. Informēt iestādes vadītāju par celtņu, žoga bojājumiem, vandālismu.</w:t>
      </w:r>
    </w:p>
    <w:p w14:paraId="52AA7F3E" w14:textId="77777777" w:rsidR="009C6DAD" w:rsidRPr="009C6DAD" w:rsidRDefault="009C6DAD" w:rsidP="001C7B0C">
      <w:pPr>
        <w:tabs>
          <w:tab w:val="left" w:pos="142"/>
          <w:tab w:val="left" w:pos="360"/>
          <w:tab w:val="left" w:pos="540"/>
          <w:tab w:val="left" w:pos="900"/>
          <w:tab w:val="left" w:pos="6480"/>
          <w:tab w:val="left" w:pos="8280"/>
        </w:tabs>
        <w:suppressAutoHyphens/>
        <w:autoSpaceDN w:val="0"/>
        <w:spacing w:after="0" w:line="240" w:lineRule="auto"/>
        <w:ind w:left="1080" w:hanging="1080"/>
        <w:jc w:val="both"/>
        <w:textAlignment w:val="baseline"/>
        <w:rPr>
          <w:rFonts w:ascii="Times New Roman" w:hAnsi="Times New Roman" w:cs="Times New Roman"/>
          <w:sz w:val="24"/>
          <w:szCs w:val="24"/>
          <w:lang w:eastAsia="ru-RU"/>
        </w:rPr>
      </w:pPr>
      <w:r w:rsidRPr="009C6DAD">
        <w:rPr>
          <w:rFonts w:ascii="Times New Roman" w:hAnsi="Times New Roman" w:cs="Times New Roman"/>
          <w:sz w:val="24"/>
          <w:szCs w:val="24"/>
          <w:lang w:eastAsia="ru-RU"/>
        </w:rPr>
        <w:t>4.4. Nodrošināt patstāvīgu teritorijas tīrību (ieskaitot sēņu savākšanu u. c.).</w:t>
      </w:r>
    </w:p>
    <w:p w14:paraId="71E04317" w14:textId="77777777" w:rsidR="009C6DAD" w:rsidRPr="009C6DAD" w:rsidRDefault="009C6DAD" w:rsidP="009C6DAD">
      <w:pPr>
        <w:tabs>
          <w:tab w:val="left" w:pos="142"/>
          <w:tab w:val="left" w:pos="360"/>
          <w:tab w:val="left" w:pos="540"/>
          <w:tab w:val="left" w:pos="900"/>
          <w:tab w:val="left" w:pos="6480"/>
          <w:tab w:val="left" w:pos="8280"/>
        </w:tabs>
        <w:suppressAutoHyphens/>
        <w:autoSpaceDN w:val="0"/>
        <w:ind w:left="1080" w:hanging="1080"/>
        <w:jc w:val="both"/>
        <w:textAlignment w:val="baseline"/>
        <w:rPr>
          <w:rFonts w:ascii="Times New Roman" w:hAnsi="Times New Roman" w:cs="Times New Roman"/>
          <w:sz w:val="24"/>
          <w:szCs w:val="24"/>
          <w:lang w:eastAsia="ru-RU"/>
        </w:rPr>
      </w:pPr>
    </w:p>
    <w:p w14:paraId="437AB3D4" w14:textId="77777777" w:rsidR="009C6DAD" w:rsidRPr="009C6DAD" w:rsidRDefault="009C6DAD" w:rsidP="009C6DAD">
      <w:pPr>
        <w:tabs>
          <w:tab w:val="left" w:pos="142"/>
          <w:tab w:val="left" w:pos="360"/>
          <w:tab w:val="left" w:pos="540"/>
          <w:tab w:val="left" w:pos="900"/>
          <w:tab w:val="left" w:pos="6480"/>
          <w:tab w:val="left" w:pos="8280"/>
        </w:tabs>
        <w:suppressAutoHyphens/>
        <w:autoSpaceDN w:val="0"/>
        <w:ind w:left="1080" w:hanging="1080"/>
        <w:jc w:val="both"/>
        <w:textAlignment w:val="baseline"/>
        <w:rPr>
          <w:rFonts w:ascii="Times New Roman" w:hAnsi="Times New Roman" w:cs="Times New Roman"/>
          <w:sz w:val="24"/>
          <w:szCs w:val="24"/>
          <w:lang w:eastAsia="ru-RU"/>
        </w:rPr>
      </w:pPr>
      <w:r w:rsidRPr="009C6DAD">
        <w:rPr>
          <w:rFonts w:ascii="Times New Roman" w:hAnsi="Times New Roman" w:cs="Times New Roman"/>
          <w:b/>
          <w:sz w:val="24"/>
          <w:szCs w:val="24"/>
          <w:lang w:eastAsia="ru-RU"/>
        </w:rPr>
        <w:t>5. Darbu apjomi Limbažu pilsētas teritorijas uzkopšanai vasaras periodā</w:t>
      </w:r>
    </w:p>
    <w:tbl>
      <w:tblPr>
        <w:tblW w:w="79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3"/>
        <w:gridCol w:w="3156"/>
        <w:gridCol w:w="928"/>
        <w:gridCol w:w="1403"/>
        <w:gridCol w:w="963"/>
        <w:gridCol w:w="1030"/>
      </w:tblGrid>
      <w:tr w:rsidR="00A56F78" w:rsidRPr="00A56F78" w14:paraId="3A1463D5" w14:textId="77777777" w:rsidTr="009D70E2">
        <w:trPr>
          <w:trHeight w:val="900"/>
        </w:trPr>
        <w:tc>
          <w:tcPr>
            <w:tcW w:w="603" w:type="dxa"/>
            <w:shd w:val="clear" w:color="auto" w:fill="auto"/>
            <w:hideMark/>
          </w:tcPr>
          <w:p w14:paraId="6A8A27AD" w14:textId="77777777" w:rsidR="009D70E2" w:rsidRPr="00A56F78" w:rsidRDefault="009D70E2" w:rsidP="009D70E2">
            <w:pPr>
              <w:spacing w:after="0" w:line="240" w:lineRule="auto"/>
              <w:jc w:val="center"/>
              <w:rPr>
                <w:rFonts w:ascii="Times New Roman" w:eastAsia="Times New Roman" w:hAnsi="Times New Roman" w:cs="Times New Roman"/>
                <w:b/>
                <w:bCs/>
                <w:sz w:val="24"/>
                <w:szCs w:val="24"/>
                <w:lang w:eastAsia="lv-LV"/>
              </w:rPr>
            </w:pPr>
            <w:r w:rsidRPr="00A56F78">
              <w:rPr>
                <w:rFonts w:ascii="Times New Roman" w:eastAsia="Times New Roman" w:hAnsi="Times New Roman" w:cs="Times New Roman"/>
                <w:b/>
                <w:bCs/>
                <w:sz w:val="24"/>
                <w:szCs w:val="24"/>
                <w:lang w:eastAsia="lv-LV"/>
              </w:rPr>
              <w:t>Nr. p.k.</w:t>
            </w:r>
          </w:p>
        </w:tc>
        <w:tc>
          <w:tcPr>
            <w:tcW w:w="3156" w:type="dxa"/>
            <w:shd w:val="clear" w:color="auto" w:fill="auto"/>
            <w:hideMark/>
          </w:tcPr>
          <w:p w14:paraId="512108EA" w14:textId="77777777" w:rsidR="009D70E2" w:rsidRPr="00A56F78" w:rsidRDefault="009D70E2" w:rsidP="009D70E2">
            <w:pPr>
              <w:spacing w:after="0" w:line="240" w:lineRule="auto"/>
              <w:jc w:val="both"/>
              <w:rPr>
                <w:rFonts w:ascii="Times New Roman" w:eastAsia="Times New Roman" w:hAnsi="Times New Roman" w:cs="Times New Roman"/>
                <w:b/>
                <w:bCs/>
                <w:sz w:val="24"/>
                <w:szCs w:val="24"/>
                <w:lang w:eastAsia="lv-LV"/>
              </w:rPr>
            </w:pPr>
            <w:r w:rsidRPr="00A56F78">
              <w:rPr>
                <w:rFonts w:ascii="Times New Roman" w:eastAsia="Times New Roman" w:hAnsi="Times New Roman" w:cs="Times New Roman"/>
                <w:b/>
                <w:bCs/>
                <w:sz w:val="24"/>
                <w:szCs w:val="24"/>
                <w:lang w:eastAsia="lv-LV"/>
              </w:rPr>
              <w:t>Vietas nosaukums</w:t>
            </w:r>
          </w:p>
        </w:tc>
        <w:tc>
          <w:tcPr>
            <w:tcW w:w="928" w:type="dxa"/>
            <w:shd w:val="clear" w:color="auto" w:fill="auto"/>
            <w:hideMark/>
          </w:tcPr>
          <w:p w14:paraId="7B5FD684" w14:textId="77777777" w:rsidR="009D70E2" w:rsidRPr="00A56F78" w:rsidRDefault="009D70E2" w:rsidP="009D70E2">
            <w:pPr>
              <w:spacing w:after="0" w:line="240" w:lineRule="auto"/>
              <w:jc w:val="center"/>
              <w:rPr>
                <w:rFonts w:ascii="Times New Roman" w:eastAsia="Times New Roman" w:hAnsi="Times New Roman" w:cs="Times New Roman"/>
                <w:b/>
                <w:bCs/>
                <w:sz w:val="24"/>
                <w:szCs w:val="24"/>
                <w:lang w:eastAsia="lv-LV"/>
              </w:rPr>
            </w:pPr>
            <w:r w:rsidRPr="00A56F78">
              <w:rPr>
                <w:rFonts w:ascii="Times New Roman" w:eastAsia="Times New Roman" w:hAnsi="Times New Roman" w:cs="Times New Roman"/>
                <w:b/>
                <w:bCs/>
                <w:sz w:val="24"/>
                <w:szCs w:val="24"/>
                <w:lang w:eastAsia="lv-LV"/>
              </w:rPr>
              <w:t>Ietves, m</w:t>
            </w:r>
            <w:r w:rsidRPr="00A56F78">
              <w:rPr>
                <w:rFonts w:ascii="Times New Roman" w:eastAsia="Times New Roman" w:hAnsi="Times New Roman" w:cs="Times New Roman"/>
                <w:sz w:val="24"/>
                <w:szCs w:val="24"/>
                <w:vertAlign w:val="superscript"/>
                <w:lang w:eastAsia="lv-LV"/>
              </w:rPr>
              <w:t>2</w:t>
            </w:r>
          </w:p>
        </w:tc>
        <w:tc>
          <w:tcPr>
            <w:tcW w:w="1403" w:type="dxa"/>
            <w:shd w:val="clear" w:color="auto" w:fill="auto"/>
            <w:hideMark/>
          </w:tcPr>
          <w:p w14:paraId="26B57A2B" w14:textId="77777777" w:rsidR="009D70E2" w:rsidRPr="00A56F78" w:rsidRDefault="009D70E2" w:rsidP="009D70E2">
            <w:pPr>
              <w:spacing w:after="0" w:line="240" w:lineRule="auto"/>
              <w:jc w:val="center"/>
              <w:rPr>
                <w:rFonts w:ascii="Times New Roman" w:eastAsia="Times New Roman" w:hAnsi="Times New Roman" w:cs="Times New Roman"/>
                <w:b/>
                <w:bCs/>
                <w:sz w:val="24"/>
                <w:szCs w:val="24"/>
                <w:lang w:eastAsia="lv-LV"/>
              </w:rPr>
            </w:pPr>
            <w:r w:rsidRPr="00A56F78">
              <w:rPr>
                <w:rFonts w:ascii="Times New Roman" w:eastAsia="Times New Roman" w:hAnsi="Times New Roman" w:cs="Times New Roman"/>
                <w:b/>
                <w:bCs/>
                <w:sz w:val="24"/>
                <w:szCs w:val="24"/>
                <w:lang w:eastAsia="lv-LV"/>
              </w:rPr>
              <w:t>Brauktuves m</w:t>
            </w:r>
            <w:r w:rsidRPr="00A56F78">
              <w:rPr>
                <w:rFonts w:ascii="Times New Roman" w:eastAsia="Times New Roman" w:hAnsi="Times New Roman" w:cs="Times New Roman"/>
                <w:sz w:val="24"/>
                <w:szCs w:val="24"/>
                <w:vertAlign w:val="superscript"/>
                <w:lang w:eastAsia="lv-LV"/>
              </w:rPr>
              <w:t>2</w:t>
            </w:r>
          </w:p>
        </w:tc>
        <w:tc>
          <w:tcPr>
            <w:tcW w:w="963" w:type="dxa"/>
            <w:shd w:val="clear" w:color="auto" w:fill="auto"/>
            <w:hideMark/>
          </w:tcPr>
          <w:p w14:paraId="1B1C92F9" w14:textId="77777777" w:rsidR="009D70E2" w:rsidRPr="00A56F78" w:rsidRDefault="009D70E2" w:rsidP="009D70E2">
            <w:pPr>
              <w:spacing w:after="0" w:line="240" w:lineRule="auto"/>
              <w:rPr>
                <w:rFonts w:ascii="Times New Roman" w:eastAsia="Times New Roman" w:hAnsi="Times New Roman" w:cs="Times New Roman"/>
                <w:b/>
                <w:bCs/>
                <w:sz w:val="24"/>
                <w:szCs w:val="24"/>
                <w:lang w:eastAsia="lv-LV"/>
              </w:rPr>
            </w:pPr>
            <w:r w:rsidRPr="00A56F78">
              <w:rPr>
                <w:rFonts w:ascii="Times New Roman" w:eastAsia="Times New Roman" w:hAnsi="Times New Roman" w:cs="Times New Roman"/>
                <w:b/>
                <w:bCs/>
                <w:sz w:val="24"/>
                <w:szCs w:val="24"/>
                <w:lang w:eastAsia="lv-LV"/>
              </w:rPr>
              <w:t>Zāliens m</w:t>
            </w:r>
            <w:r w:rsidRPr="00A56F78">
              <w:rPr>
                <w:rFonts w:ascii="Times New Roman" w:eastAsia="Times New Roman" w:hAnsi="Times New Roman" w:cs="Times New Roman"/>
                <w:sz w:val="24"/>
                <w:szCs w:val="24"/>
                <w:vertAlign w:val="superscript"/>
                <w:lang w:eastAsia="lv-LV"/>
              </w:rPr>
              <w:t>2</w:t>
            </w:r>
          </w:p>
        </w:tc>
        <w:tc>
          <w:tcPr>
            <w:tcW w:w="944" w:type="dxa"/>
            <w:shd w:val="clear" w:color="auto" w:fill="auto"/>
            <w:hideMark/>
          </w:tcPr>
          <w:p w14:paraId="323F1BA5" w14:textId="77777777" w:rsidR="009D70E2" w:rsidRPr="00A56F78" w:rsidRDefault="009D70E2" w:rsidP="009D70E2">
            <w:pPr>
              <w:spacing w:after="0" w:line="240" w:lineRule="auto"/>
              <w:rPr>
                <w:rFonts w:ascii="Times New Roman" w:eastAsia="Times New Roman" w:hAnsi="Times New Roman" w:cs="Times New Roman"/>
                <w:b/>
                <w:bCs/>
                <w:sz w:val="24"/>
                <w:szCs w:val="24"/>
                <w:lang w:eastAsia="lv-LV"/>
              </w:rPr>
            </w:pPr>
            <w:r w:rsidRPr="00A56F78">
              <w:rPr>
                <w:rFonts w:ascii="Times New Roman" w:eastAsia="Times New Roman" w:hAnsi="Times New Roman" w:cs="Times New Roman"/>
                <w:b/>
                <w:bCs/>
                <w:sz w:val="24"/>
                <w:szCs w:val="24"/>
                <w:lang w:eastAsia="lv-LV"/>
              </w:rPr>
              <w:t>Papīru, zaru lasīšana</w:t>
            </w:r>
          </w:p>
        </w:tc>
      </w:tr>
      <w:tr w:rsidR="00A56F78" w:rsidRPr="00A56F78" w14:paraId="6EF374CF" w14:textId="77777777" w:rsidTr="009D70E2">
        <w:trPr>
          <w:trHeight w:val="630"/>
        </w:trPr>
        <w:tc>
          <w:tcPr>
            <w:tcW w:w="603" w:type="dxa"/>
            <w:shd w:val="clear" w:color="auto" w:fill="auto"/>
            <w:noWrap/>
            <w:hideMark/>
          </w:tcPr>
          <w:p w14:paraId="3B46A285"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w:t>
            </w:r>
          </w:p>
        </w:tc>
        <w:tc>
          <w:tcPr>
            <w:tcW w:w="3156" w:type="dxa"/>
            <w:shd w:val="clear" w:color="auto" w:fill="auto"/>
            <w:hideMark/>
          </w:tcPr>
          <w:p w14:paraId="1FD58E60"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Skvērs pie Baumaņa Kārļa laukuma (ar dzīvžogu cirpšanu)</w:t>
            </w:r>
          </w:p>
        </w:tc>
        <w:tc>
          <w:tcPr>
            <w:tcW w:w="928" w:type="dxa"/>
            <w:shd w:val="clear" w:color="auto" w:fill="auto"/>
            <w:hideMark/>
          </w:tcPr>
          <w:p w14:paraId="5EC3CC58"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749</w:t>
            </w:r>
          </w:p>
        </w:tc>
        <w:tc>
          <w:tcPr>
            <w:tcW w:w="1403" w:type="dxa"/>
            <w:shd w:val="clear" w:color="auto" w:fill="auto"/>
            <w:noWrap/>
            <w:hideMark/>
          </w:tcPr>
          <w:p w14:paraId="18833326"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290</w:t>
            </w:r>
          </w:p>
        </w:tc>
        <w:tc>
          <w:tcPr>
            <w:tcW w:w="963" w:type="dxa"/>
            <w:shd w:val="clear" w:color="auto" w:fill="auto"/>
            <w:hideMark/>
          </w:tcPr>
          <w:p w14:paraId="7C4DF0D9"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c>
          <w:tcPr>
            <w:tcW w:w="944" w:type="dxa"/>
            <w:shd w:val="clear" w:color="auto" w:fill="auto"/>
            <w:noWrap/>
            <w:hideMark/>
          </w:tcPr>
          <w:p w14:paraId="551DAFF0"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2006</w:t>
            </w:r>
          </w:p>
        </w:tc>
      </w:tr>
      <w:tr w:rsidR="00A56F78" w:rsidRPr="00A56F78" w14:paraId="70C95FA4" w14:textId="77777777" w:rsidTr="009D70E2">
        <w:trPr>
          <w:trHeight w:val="315"/>
        </w:trPr>
        <w:tc>
          <w:tcPr>
            <w:tcW w:w="603" w:type="dxa"/>
            <w:shd w:val="clear" w:color="auto" w:fill="auto"/>
            <w:noWrap/>
            <w:hideMark/>
          </w:tcPr>
          <w:p w14:paraId="0CD51540"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w:t>
            </w:r>
          </w:p>
        </w:tc>
        <w:tc>
          <w:tcPr>
            <w:tcW w:w="3156" w:type="dxa"/>
            <w:shd w:val="clear" w:color="auto" w:fill="auto"/>
            <w:hideMark/>
          </w:tcPr>
          <w:p w14:paraId="659CE907"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 xml:space="preserve"> Baumaņu K .laukums 1  </w:t>
            </w:r>
          </w:p>
        </w:tc>
        <w:tc>
          <w:tcPr>
            <w:tcW w:w="928" w:type="dxa"/>
            <w:shd w:val="clear" w:color="auto" w:fill="auto"/>
            <w:hideMark/>
          </w:tcPr>
          <w:p w14:paraId="4FA494E6"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130</w:t>
            </w:r>
          </w:p>
        </w:tc>
        <w:tc>
          <w:tcPr>
            <w:tcW w:w="1403" w:type="dxa"/>
            <w:shd w:val="clear" w:color="auto" w:fill="auto"/>
            <w:noWrap/>
            <w:hideMark/>
          </w:tcPr>
          <w:p w14:paraId="77F10FD9"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53</w:t>
            </w:r>
          </w:p>
        </w:tc>
        <w:tc>
          <w:tcPr>
            <w:tcW w:w="963" w:type="dxa"/>
            <w:shd w:val="clear" w:color="auto" w:fill="auto"/>
            <w:noWrap/>
            <w:hideMark/>
          </w:tcPr>
          <w:p w14:paraId="75F9DEEE"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c>
          <w:tcPr>
            <w:tcW w:w="944" w:type="dxa"/>
            <w:shd w:val="clear" w:color="auto" w:fill="auto"/>
            <w:noWrap/>
            <w:hideMark/>
          </w:tcPr>
          <w:p w14:paraId="0DEA4E45"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 </w:t>
            </w:r>
          </w:p>
        </w:tc>
      </w:tr>
      <w:tr w:rsidR="00A56F78" w:rsidRPr="00A56F78" w14:paraId="5A713FE9" w14:textId="77777777" w:rsidTr="009D70E2">
        <w:trPr>
          <w:trHeight w:val="630"/>
        </w:trPr>
        <w:tc>
          <w:tcPr>
            <w:tcW w:w="603" w:type="dxa"/>
            <w:shd w:val="clear" w:color="auto" w:fill="auto"/>
            <w:noWrap/>
            <w:hideMark/>
          </w:tcPr>
          <w:p w14:paraId="786707B7"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w:t>
            </w:r>
          </w:p>
        </w:tc>
        <w:tc>
          <w:tcPr>
            <w:tcW w:w="3156" w:type="dxa"/>
            <w:shd w:val="clear" w:color="auto" w:fill="auto"/>
            <w:hideMark/>
          </w:tcPr>
          <w:p w14:paraId="23A00279"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Torņa iela Nr.3 ar iekšpagalmu (TIC)</w:t>
            </w:r>
          </w:p>
        </w:tc>
        <w:tc>
          <w:tcPr>
            <w:tcW w:w="928" w:type="dxa"/>
            <w:shd w:val="clear" w:color="auto" w:fill="auto"/>
            <w:hideMark/>
          </w:tcPr>
          <w:p w14:paraId="4C8BB3B3"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100</w:t>
            </w:r>
          </w:p>
        </w:tc>
        <w:tc>
          <w:tcPr>
            <w:tcW w:w="1403" w:type="dxa"/>
            <w:shd w:val="clear" w:color="auto" w:fill="auto"/>
            <w:noWrap/>
            <w:hideMark/>
          </w:tcPr>
          <w:p w14:paraId="2679A867"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19</w:t>
            </w:r>
          </w:p>
        </w:tc>
        <w:tc>
          <w:tcPr>
            <w:tcW w:w="963" w:type="dxa"/>
            <w:shd w:val="clear" w:color="auto" w:fill="auto"/>
            <w:noWrap/>
            <w:hideMark/>
          </w:tcPr>
          <w:p w14:paraId="243E511C"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c>
          <w:tcPr>
            <w:tcW w:w="944" w:type="dxa"/>
            <w:shd w:val="clear" w:color="auto" w:fill="auto"/>
            <w:noWrap/>
            <w:hideMark/>
          </w:tcPr>
          <w:p w14:paraId="05BA62E9"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 </w:t>
            </w:r>
          </w:p>
        </w:tc>
      </w:tr>
      <w:tr w:rsidR="00A56F78" w:rsidRPr="00A56F78" w14:paraId="3A6998F4" w14:textId="77777777" w:rsidTr="009D70E2">
        <w:trPr>
          <w:trHeight w:val="315"/>
        </w:trPr>
        <w:tc>
          <w:tcPr>
            <w:tcW w:w="603" w:type="dxa"/>
            <w:shd w:val="clear" w:color="auto" w:fill="auto"/>
            <w:noWrap/>
            <w:hideMark/>
          </w:tcPr>
          <w:p w14:paraId="45ADC17C"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4</w:t>
            </w:r>
          </w:p>
        </w:tc>
        <w:tc>
          <w:tcPr>
            <w:tcW w:w="3156" w:type="dxa"/>
            <w:shd w:val="clear" w:color="auto" w:fill="auto"/>
            <w:hideMark/>
          </w:tcPr>
          <w:p w14:paraId="35E484D8"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Burtnieku iela nr.2</w:t>
            </w:r>
          </w:p>
        </w:tc>
        <w:tc>
          <w:tcPr>
            <w:tcW w:w="928" w:type="dxa"/>
            <w:shd w:val="clear" w:color="auto" w:fill="auto"/>
            <w:hideMark/>
          </w:tcPr>
          <w:p w14:paraId="1AC9214C"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27</w:t>
            </w:r>
          </w:p>
        </w:tc>
        <w:tc>
          <w:tcPr>
            <w:tcW w:w="1403" w:type="dxa"/>
            <w:shd w:val="clear" w:color="auto" w:fill="auto"/>
            <w:noWrap/>
            <w:hideMark/>
          </w:tcPr>
          <w:p w14:paraId="310F1762"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18</w:t>
            </w:r>
          </w:p>
        </w:tc>
        <w:tc>
          <w:tcPr>
            <w:tcW w:w="963" w:type="dxa"/>
            <w:shd w:val="clear" w:color="auto" w:fill="auto"/>
            <w:noWrap/>
            <w:hideMark/>
          </w:tcPr>
          <w:p w14:paraId="2B00DBFA"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c>
          <w:tcPr>
            <w:tcW w:w="944" w:type="dxa"/>
            <w:shd w:val="clear" w:color="auto" w:fill="auto"/>
            <w:noWrap/>
            <w:hideMark/>
          </w:tcPr>
          <w:p w14:paraId="5B03C356"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 </w:t>
            </w:r>
          </w:p>
        </w:tc>
      </w:tr>
      <w:tr w:rsidR="00A56F78" w:rsidRPr="00A56F78" w14:paraId="2F41CB33" w14:textId="77777777" w:rsidTr="009D70E2">
        <w:trPr>
          <w:trHeight w:val="630"/>
        </w:trPr>
        <w:tc>
          <w:tcPr>
            <w:tcW w:w="603" w:type="dxa"/>
            <w:shd w:val="clear" w:color="auto" w:fill="auto"/>
            <w:noWrap/>
            <w:hideMark/>
          </w:tcPr>
          <w:p w14:paraId="001D92E6"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5</w:t>
            </w:r>
          </w:p>
        </w:tc>
        <w:tc>
          <w:tcPr>
            <w:tcW w:w="3156" w:type="dxa"/>
            <w:shd w:val="clear" w:color="auto" w:fill="auto"/>
            <w:hideMark/>
          </w:tcPr>
          <w:p w14:paraId="09993542"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Burtnieku iela Nr.4   ar iekšpagalmu</w:t>
            </w:r>
          </w:p>
        </w:tc>
        <w:tc>
          <w:tcPr>
            <w:tcW w:w="928" w:type="dxa"/>
            <w:shd w:val="clear" w:color="auto" w:fill="auto"/>
            <w:hideMark/>
          </w:tcPr>
          <w:p w14:paraId="559CE531"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43</w:t>
            </w:r>
          </w:p>
        </w:tc>
        <w:tc>
          <w:tcPr>
            <w:tcW w:w="1403" w:type="dxa"/>
            <w:shd w:val="clear" w:color="auto" w:fill="auto"/>
            <w:noWrap/>
            <w:hideMark/>
          </w:tcPr>
          <w:p w14:paraId="7F116433"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240</w:t>
            </w:r>
          </w:p>
        </w:tc>
        <w:tc>
          <w:tcPr>
            <w:tcW w:w="963" w:type="dxa"/>
            <w:shd w:val="clear" w:color="auto" w:fill="auto"/>
            <w:noWrap/>
            <w:hideMark/>
          </w:tcPr>
          <w:p w14:paraId="593E0085"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c>
          <w:tcPr>
            <w:tcW w:w="944" w:type="dxa"/>
            <w:shd w:val="clear" w:color="auto" w:fill="auto"/>
            <w:noWrap/>
            <w:hideMark/>
          </w:tcPr>
          <w:p w14:paraId="3AA6E23B"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 </w:t>
            </w:r>
          </w:p>
        </w:tc>
      </w:tr>
      <w:tr w:rsidR="00A56F78" w:rsidRPr="00A56F78" w14:paraId="728D9B01" w14:textId="77777777" w:rsidTr="009D70E2">
        <w:trPr>
          <w:trHeight w:val="315"/>
        </w:trPr>
        <w:tc>
          <w:tcPr>
            <w:tcW w:w="603" w:type="dxa"/>
            <w:shd w:val="clear" w:color="auto" w:fill="auto"/>
            <w:noWrap/>
            <w:hideMark/>
          </w:tcPr>
          <w:p w14:paraId="0A1D2E3C"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6</w:t>
            </w:r>
          </w:p>
        </w:tc>
        <w:tc>
          <w:tcPr>
            <w:tcW w:w="3156" w:type="dxa"/>
            <w:shd w:val="clear" w:color="auto" w:fill="auto"/>
            <w:hideMark/>
          </w:tcPr>
          <w:p w14:paraId="1C836AF2"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Akmeņu iela Nr.6 (WC)</w:t>
            </w:r>
          </w:p>
        </w:tc>
        <w:tc>
          <w:tcPr>
            <w:tcW w:w="928" w:type="dxa"/>
            <w:shd w:val="clear" w:color="auto" w:fill="auto"/>
            <w:hideMark/>
          </w:tcPr>
          <w:p w14:paraId="78AA93C3"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120</w:t>
            </w:r>
          </w:p>
        </w:tc>
        <w:tc>
          <w:tcPr>
            <w:tcW w:w="1403" w:type="dxa"/>
            <w:shd w:val="clear" w:color="auto" w:fill="auto"/>
            <w:noWrap/>
            <w:hideMark/>
          </w:tcPr>
          <w:p w14:paraId="42F3957A"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53</w:t>
            </w:r>
          </w:p>
        </w:tc>
        <w:tc>
          <w:tcPr>
            <w:tcW w:w="963" w:type="dxa"/>
            <w:shd w:val="clear" w:color="auto" w:fill="auto"/>
            <w:noWrap/>
            <w:hideMark/>
          </w:tcPr>
          <w:p w14:paraId="15BA4A0E"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c>
          <w:tcPr>
            <w:tcW w:w="944" w:type="dxa"/>
            <w:shd w:val="clear" w:color="auto" w:fill="auto"/>
            <w:noWrap/>
            <w:hideMark/>
          </w:tcPr>
          <w:p w14:paraId="26B7C1AC"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 </w:t>
            </w:r>
          </w:p>
        </w:tc>
      </w:tr>
      <w:tr w:rsidR="00A56F78" w:rsidRPr="00A56F78" w14:paraId="65E5CFBC" w14:textId="77777777" w:rsidTr="009D70E2">
        <w:trPr>
          <w:trHeight w:val="315"/>
        </w:trPr>
        <w:tc>
          <w:tcPr>
            <w:tcW w:w="603" w:type="dxa"/>
            <w:shd w:val="clear" w:color="auto" w:fill="auto"/>
            <w:noWrap/>
            <w:hideMark/>
          </w:tcPr>
          <w:p w14:paraId="3D80660E"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7</w:t>
            </w:r>
          </w:p>
        </w:tc>
        <w:tc>
          <w:tcPr>
            <w:tcW w:w="3156" w:type="dxa"/>
            <w:shd w:val="clear" w:color="auto" w:fill="auto"/>
            <w:hideMark/>
          </w:tcPr>
          <w:p w14:paraId="01D8081F"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Klostera iela Nr.2</w:t>
            </w:r>
          </w:p>
        </w:tc>
        <w:tc>
          <w:tcPr>
            <w:tcW w:w="928" w:type="dxa"/>
            <w:shd w:val="clear" w:color="auto" w:fill="auto"/>
            <w:hideMark/>
          </w:tcPr>
          <w:p w14:paraId="57BC495A"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45</w:t>
            </w:r>
          </w:p>
        </w:tc>
        <w:tc>
          <w:tcPr>
            <w:tcW w:w="1403" w:type="dxa"/>
            <w:shd w:val="clear" w:color="auto" w:fill="auto"/>
            <w:noWrap/>
            <w:hideMark/>
          </w:tcPr>
          <w:p w14:paraId="6D56F576"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295</w:t>
            </w:r>
          </w:p>
        </w:tc>
        <w:tc>
          <w:tcPr>
            <w:tcW w:w="963" w:type="dxa"/>
            <w:shd w:val="clear" w:color="auto" w:fill="auto"/>
            <w:noWrap/>
            <w:hideMark/>
          </w:tcPr>
          <w:p w14:paraId="3C1392B3"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c>
          <w:tcPr>
            <w:tcW w:w="944" w:type="dxa"/>
            <w:shd w:val="clear" w:color="auto" w:fill="auto"/>
            <w:noWrap/>
            <w:hideMark/>
          </w:tcPr>
          <w:p w14:paraId="55EFA6FB"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 </w:t>
            </w:r>
          </w:p>
        </w:tc>
      </w:tr>
      <w:tr w:rsidR="00A56F78" w:rsidRPr="00A56F78" w14:paraId="0457C8E8" w14:textId="77777777" w:rsidTr="009D70E2">
        <w:trPr>
          <w:trHeight w:val="630"/>
        </w:trPr>
        <w:tc>
          <w:tcPr>
            <w:tcW w:w="603" w:type="dxa"/>
            <w:shd w:val="clear" w:color="auto" w:fill="auto"/>
            <w:noWrap/>
            <w:hideMark/>
          </w:tcPr>
          <w:p w14:paraId="3C5F565C"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lastRenderedPageBreak/>
              <w:t>8</w:t>
            </w:r>
          </w:p>
        </w:tc>
        <w:tc>
          <w:tcPr>
            <w:tcW w:w="3156" w:type="dxa"/>
            <w:shd w:val="clear" w:color="auto" w:fill="auto"/>
            <w:hideMark/>
          </w:tcPr>
          <w:p w14:paraId="3080D2F3"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Baumaņu Kārļa pieminekļa laukums</w:t>
            </w:r>
          </w:p>
        </w:tc>
        <w:tc>
          <w:tcPr>
            <w:tcW w:w="928" w:type="dxa"/>
            <w:shd w:val="clear" w:color="auto" w:fill="auto"/>
            <w:hideMark/>
          </w:tcPr>
          <w:p w14:paraId="592991B6"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120</w:t>
            </w:r>
          </w:p>
        </w:tc>
        <w:tc>
          <w:tcPr>
            <w:tcW w:w="1403" w:type="dxa"/>
            <w:shd w:val="clear" w:color="auto" w:fill="auto"/>
            <w:noWrap/>
            <w:hideMark/>
          </w:tcPr>
          <w:p w14:paraId="2AC7E05D"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51</w:t>
            </w:r>
          </w:p>
        </w:tc>
        <w:tc>
          <w:tcPr>
            <w:tcW w:w="963" w:type="dxa"/>
            <w:shd w:val="clear" w:color="auto" w:fill="auto"/>
            <w:noWrap/>
            <w:hideMark/>
          </w:tcPr>
          <w:p w14:paraId="50F7232E"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c>
          <w:tcPr>
            <w:tcW w:w="944" w:type="dxa"/>
            <w:shd w:val="clear" w:color="auto" w:fill="auto"/>
            <w:noWrap/>
            <w:hideMark/>
          </w:tcPr>
          <w:p w14:paraId="340D7BEB"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 </w:t>
            </w:r>
          </w:p>
        </w:tc>
      </w:tr>
      <w:tr w:rsidR="00A56F78" w:rsidRPr="00A56F78" w14:paraId="7BD460F4" w14:textId="77777777" w:rsidTr="009D70E2">
        <w:trPr>
          <w:trHeight w:val="315"/>
        </w:trPr>
        <w:tc>
          <w:tcPr>
            <w:tcW w:w="603" w:type="dxa"/>
            <w:shd w:val="clear" w:color="auto" w:fill="auto"/>
            <w:noWrap/>
            <w:hideMark/>
          </w:tcPr>
          <w:p w14:paraId="36C31A4A"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9</w:t>
            </w:r>
          </w:p>
        </w:tc>
        <w:tc>
          <w:tcPr>
            <w:tcW w:w="3156" w:type="dxa"/>
            <w:shd w:val="clear" w:color="auto" w:fill="auto"/>
            <w:hideMark/>
          </w:tcPr>
          <w:p w14:paraId="75D45096"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proofErr w:type="spellStart"/>
            <w:r w:rsidRPr="00A56F78">
              <w:rPr>
                <w:rFonts w:ascii="Times New Roman" w:eastAsia="Times New Roman" w:hAnsi="Times New Roman" w:cs="Times New Roman"/>
                <w:sz w:val="24"/>
                <w:szCs w:val="24"/>
                <w:lang w:eastAsia="lv-LV"/>
              </w:rPr>
              <w:t>Cēsu</w:t>
            </w:r>
            <w:proofErr w:type="spellEnd"/>
            <w:r w:rsidRPr="00A56F78">
              <w:rPr>
                <w:rFonts w:ascii="Times New Roman" w:eastAsia="Times New Roman" w:hAnsi="Times New Roman" w:cs="Times New Roman"/>
                <w:sz w:val="24"/>
                <w:szCs w:val="24"/>
                <w:lang w:eastAsia="lv-LV"/>
              </w:rPr>
              <w:t xml:space="preserve"> iela nr.1</w:t>
            </w:r>
          </w:p>
        </w:tc>
        <w:tc>
          <w:tcPr>
            <w:tcW w:w="928" w:type="dxa"/>
            <w:shd w:val="clear" w:color="auto" w:fill="auto"/>
            <w:hideMark/>
          </w:tcPr>
          <w:p w14:paraId="6D24842C"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32</w:t>
            </w:r>
          </w:p>
        </w:tc>
        <w:tc>
          <w:tcPr>
            <w:tcW w:w="1403" w:type="dxa"/>
            <w:shd w:val="clear" w:color="auto" w:fill="auto"/>
            <w:noWrap/>
            <w:hideMark/>
          </w:tcPr>
          <w:p w14:paraId="2CEF8B97"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27</w:t>
            </w:r>
          </w:p>
        </w:tc>
        <w:tc>
          <w:tcPr>
            <w:tcW w:w="963" w:type="dxa"/>
            <w:shd w:val="clear" w:color="auto" w:fill="auto"/>
            <w:noWrap/>
            <w:hideMark/>
          </w:tcPr>
          <w:p w14:paraId="7CCAE037"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c>
          <w:tcPr>
            <w:tcW w:w="944" w:type="dxa"/>
            <w:shd w:val="clear" w:color="auto" w:fill="auto"/>
            <w:noWrap/>
            <w:hideMark/>
          </w:tcPr>
          <w:p w14:paraId="0E089F4F"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 </w:t>
            </w:r>
          </w:p>
        </w:tc>
      </w:tr>
      <w:tr w:rsidR="00A56F78" w:rsidRPr="00A56F78" w14:paraId="513ADF17" w14:textId="77777777" w:rsidTr="009D70E2">
        <w:trPr>
          <w:trHeight w:val="315"/>
        </w:trPr>
        <w:tc>
          <w:tcPr>
            <w:tcW w:w="603" w:type="dxa"/>
            <w:shd w:val="clear" w:color="auto" w:fill="auto"/>
            <w:noWrap/>
            <w:hideMark/>
          </w:tcPr>
          <w:p w14:paraId="1D9866E1"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10</w:t>
            </w:r>
          </w:p>
        </w:tc>
        <w:tc>
          <w:tcPr>
            <w:tcW w:w="3156" w:type="dxa"/>
            <w:shd w:val="clear" w:color="auto" w:fill="auto"/>
            <w:hideMark/>
          </w:tcPr>
          <w:p w14:paraId="7AAF917D"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Dailes iela Nr.2</w:t>
            </w:r>
          </w:p>
        </w:tc>
        <w:tc>
          <w:tcPr>
            <w:tcW w:w="928" w:type="dxa"/>
            <w:shd w:val="clear" w:color="auto" w:fill="auto"/>
            <w:hideMark/>
          </w:tcPr>
          <w:p w14:paraId="3C6D5AC0"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25</w:t>
            </w:r>
          </w:p>
        </w:tc>
        <w:tc>
          <w:tcPr>
            <w:tcW w:w="1403" w:type="dxa"/>
            <w:shd w:val="clear" w:color="auto" w:fill="auto"/>
            <w:noWrap/>
            <w:hideMark/>
          </w:tcPr>
          <w:p w14:paraId="4A3F58C8"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57</w:t>
            </w:r>
          </w:p>
        </w:tc>
        <w:tc>
          <w:tcPr>
            <w:tcW w:w="963" w:type="dxa"/>
            <w:shd w:val="clear" w:color="auto" w:fill="auto"/>
            <w:noWrap/>
            <w:hideMark/>
          </w:tcPr>
          <w:p w14:paraId="7B3DD31C"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c>
          <w:tcPr>
            <w:tcW w:w="944" w:type="dxa"/>
            <w:shd w:val="clear" w:color="auto" w:fill="auto"/>
            <w:noWrap/>
            <w:hideMark/>
          </w:tcPr>
          <w:p w14:paraId="0DD8CCF1"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 </w:t>
            </w:r>
          </w:p>
        </w:tc>
      </w:tr>
      <w:tr w:rsidR="00A56F78" w:rsidRPr="00A56F78" w14:paraId="529FC4B0" w14:textId="77777777" w:rsidTr="009D70E2">
        <w:trPr>
          <w:trHeight w:val="630"/>
        </w:trPr>
        <w:tc>
          <w:tcPr>
            <w:tcW w:w="603" w:type="dxa"/>
            <w:shd w:val="clear" w:color="auto" w:fill="auto"/>
            <w:noWrap/>
            <w:hideMark/>
          </w:tcPr>
          <w:p w14:paraId="5A8D4F45"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11</w:t>
            </w:r>
          </w:p>
        </w:tc>
        <w:tc>
          <w:tcPr>
            <w:tcW w:w="3156" w:type="dxa"/>
            <w:shd w:val="clear" w:color="auto" w:fill="auto"/>
            <w:hideMark/>
          </w:tcPr>
          <w:p w14:paraId="7A26E2B4"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proofErr w:type="spellStart"/>
            <w:r w:rsidRPr="00A56F78">
              <w:rPr>
                <w:rFonts w:ascii="Times New Roman" w:eastAsia="Times New Roman" w:hAnsi="Times New Roman" w:cs="Times New Roman"/>
                <w:sz w:val="24"/>
                <w:szCs w:val="24"/>
                <w:lang w:eastAsia="lv-LV"/>
              </w:rPr>
              <w:t>Cēsu</w:t>
            </w:r>
            <w:proofErr w:type="spellEnd"/>
            <w:r w:rsidRPr="00A56F78">
              <w:rPr>
                <w:rFonts w:ascii="Times New Roman" w:eastAsia="Times New Roman" w:hAnsi="Times New Roman" w:cs="Times New Roman"/>
                <w:sz w:val="24"/>
                <w:szCs w:val="24"/>
                <w:lang w:eastAsia="lv-LV"/>
              </w:rPr>
              <w:t xml:space="preserve"> iela pret ēku Baznīcas lauk.1(Lombards)</w:t>
            </w:r>
          </w:p>
        </w:tc>
        <w:tc>
          <w:tcPr>
            <w:tcW w:w="928" w:type="dxa"/>
            <w:shd w:val="clear" w:color="auto" w:fill="auto"/>
            <w:hideMark/>
          </w:tcPr>
          <w:p w14:paraId="40D40F06"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12</w:t>
            </w:r>
          </w:p>
        </w:tc>
        <w:tc>
          <w:tcPr>
            <w:tcW w:w="1403" w:type="dxa"/>
            <w:shd w:val="clear" w:color="auto" w:fill="auto"/>
            <w:noWrap/>
            <w:hideMark/>
          </w:tcPr>
          <w:p w14:paraId="225127EE"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10</w:t>
            </w:r>
          </w:p>
        </w:tc>
        <w:tc>
          <w:tcPr>
            <w:tcW w:w="963" w:type="dxa"/>
            <w:shd w:val="clear" w:color="auto" w:fill="auto"/>
            <w:noWrap/>
            <w:hideMark/>
          </w:tcPr>
          <w:p w14:paraId="1E75ABA1"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c>
          <w:tcPr>
            <w:tcW w:w="944" w:type="dxa"/>
            <w:shd w:val="clear" w:color="auto" w:fill="auto"/>
            <w:noWrap/>
            <w:hideMark/>
          </w:tcPr>
          <w:p w14:paraId="234614FC"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 </w:t>
            </w:r>
          </w:p>
        </w:tc>
      </w:tr>
      <w:tr w:rsidR="00A56F78" w:rsidRPr="00A56F78" w14:paraId="37A781FB" w14:textId="77777777" w:rsidTr="009D70E2">
        <w:trPr>
          <w:trHeight w:val="630"/>
        </w:trPr>
        <w:tc>
          <w:tcPr>
            <w:tcW w:w="603" w:type="dxa"/>
            <w:shd w:val="clear" w:color="auto" w:fill="auto"/>
            <w:noWrap/>
            <w:hideMark/>
          </w:tcPr>
          <w:p w14:paraId="5649762B"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12</w:t>
            </w:r>
          </w:p>
        </w:tc>
        <w:tc>
          <w:tcPr>
            <w:tcW w:w="3156" w:type="dxa"/>
            <w:shd w:val="clear" w:color="auto" w:fill="auto"/>
            <w:hideMark/>
          </w:tcPr>
          <w:p w14:paraId="5B472E7B"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proofErr w:type="spellStart"/>
            <w:r w:rsidRPr="00A56F78">
              <w:rPr>
                <w:rFonts w:ascii="Times New Roman" w:eastAsia="Times New Roman" w:hAnsi="Times New Roman" w:cs="Times New Roman"/>
                <w:sz w:val="24"/>
                <w:szCs w:val="24"/>
                <w:lang w:eastAsia="lv-LV"/>
              </w:rPr>
              <w:t>Cēsu</w:t>
            </w:r>
            <w:proofErr w:type="spellEnd"/>
            <w:r w:rsidRPr="00A56F78">
              <w:rPr>
                <w:rFonts w:ascii="Times New Roman" w:eastAsia="Times New Roman" w:hAnsi="Times New Roman" w:cs="Times New Roman"/>
                <w:sz w:val="24"/>
                <w:szCs w:val="24"/>
                <w:lang w:eastAsia="lv-LV"/>
              </w:rPr>
              <w:t xml:space="preserve"> iela pret Dailes 2 īpašumu (gar mūrīti)</w:t>
            </w:r>
          </w:p>
        </w:tc>
        <w:tc>
          <w:tcPr>
            <w:tcW w:w="928" w:type="dxa"/>
            <w:shd w:val="clear" w:color="auto" w:fill="auto"/>
            <w:hideMark/>
          </w:tcPr>
          <w:p w14:paraId="54CEFCE0"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24</w:t>
            </w:r>
          </w:p>
        </w:tc>
        <w:tc>
          <w:tcPr>
            <w:tcW w:w="1403" w:type="dxa"/>
            <w:shd w:val="clear" w:color="auto" w:fill="auto"/>
            <w:noWrap/>
            <w:hideMark/>
          </w:tcPr>
          <w:p w14:paraId="23C7EF33"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20</w:t>
            </w:r>
          </w:p>
        </w:tc>
        <w:tc>
          <w:tcPr>
            <w:tcW w:w="963" w:type="dxa"/>
            <w:shd w:val="clear" w:color="auto" w:fill="auto"/>
            <w:noWrap/>
            <w:hideMark/>
          </w:tcPr>
          <w:p w14:paraId="4830387D"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c>
          <w:tcPr>
            <w:tcW w:w="944" w:type="dxa"/>
            <w:shd w:val="clear" w:color="auto" w:fill="auto"/>
            <w:noWrap/>
            <w:hideMark/>
          </w:tcPr>
          <w:p w14:paraId="7CF3FFC1"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 </w:t>
            </w:r>
          </w:p>
        </w:tc>
      </w:tr>
      <w:tr w:rsidR="00A56F78" w:rsidRPr="00A56F78" w14:paraId="0B9771E5" w14:textId="77777777" w:rsidTr="009D70E2">
        <w:trPr>
          <w:trHeight w:val="315"/>
        </w:trPr>
        <w:tc>
          <w:tcPr>
            <w:tcW w:w="603" w:type="dxa"/>
            <w:shd w:val="clear" w:color="auto" w:fill="auto"/>
            <w:noWrap/>
            <w:hideMark/>
          </w:tcPr>
          <w:p w14:paraId="30323F32"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13</w:t>
            </w:r>
          </w:p>
        </w:tc>
        <w:tc>
          <w:tcPr>
            <w:tcW w:w="3156" w:type="dxa"/>
            <w:shd w:val="clear" w:color="auto" w:fill="auto"/>
            <w:hideMark/>
          </w:tcPr>
          <w:p w14:paraId="12AF1FCF"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proofErr w:type="spellStart"/>
            <w:r w:rsidRPr="00A56F78">
              <w:rPr>
                <w:rFonts w:ascii="Times New Roman" w:eastAsia="Times New Roman" w:hAnsi="Times New Roman" w:cs="Times New Roman"/>
                <w:sz w:val="24"/>
                <w:szCs w:val="24"/>
                <w:lang w:eastAsia="lv-LV"/>
              </w:rPr>
              <w:t>Cēsu</w:t>
            </w:r>
            <w:proofErr w:type="spellEnd"/>
            <w:r w:rsidRPr="00A56F78">
              <w:rPr>
                <w:rFonts w:ascii="Times New Roman" w:eastAsia="Times New Roman" w:hAnsi="Times New Roman" w:cs="Times New Roman"/>
                <w:sz w:val="24"/>
                <w:szCs w:val="24"/>
                <w:lang w:eastAsia="lv-LV"/>
              </w:rPr>
              <w:t xml:space="preserve"> ielas kioska vieta pret TIC</w:t>
            </w:r>
          </w:p>
        </w:tc>
        <w:tc>
          <w:tcPr>
            <w:tcW w:w="928" w:type="dxa"/>
            <w:shd w:val="clear" w:color="auto" w:fill="auto"/>
            <w:hideMark/>
          </w:tcPr>
          <w:p w14:paraId="6363F5FB"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74</w:t>
            </w:r>
          </w:p>
        </w:tc>
        <w:tc>
          <w:tcPr>
            <w:tcW w:w="1403" w:type="dxa"/>
            <w:shd w:val="clear" w:color="auto" w:fill="auto"/>
            <w:noWrap/>
            <w:hideMark/>
          </w:tcPr>
          <w:p w14:paraId="0CE0775A"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22</w:t>
            </w:r>
          </w:p>
        </w:tc>
        <w:tc>
          <w:tcPr>
            <w:tcW w:w="963" w:type="dxa"/>
            <w:shd w:val="clear" w:color="auto" w:fill="auto"/>
            <w:noWrap/>
            <w:hideMark/>
          </w:tcPr>
          <w:p w14:paraId="1A4F7105"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c>
          <w:tcPr>
            <w:tcW w:w="944" w:type="dxa"/>
            <w:shd w:val="clear" w:color="auto" w:fill="auto"/>
            <w:noWrap/>
            <w:hideMark/>
          </w:tcPr>
          <w:p w14:paraId="74AF7E91"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 </w:t>
            </w:r>
          </w:p>
        </w:tc>
      </w:tr>
      <w:tr w:rsidR="00A56F78" w:rsidRPr="00A56F78" w14:paraId="5E78D665" w14:textId="77777777" w:rsidTr="009D70E2">
        <w:trPr>
          <w:trHeight w:val="315"/>
        </w:trPr>
        <w:tc>
          <w:tcPr>
            <w:tcW w:w="603" w:type="dxa"/>
            <w:shd w:val="clear" w:color="auto" w:fill="auto"/>
            <w:hideMark/>
          </w:tcPr>
          <w:p w14:paraId="4BF9235A"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14</w:t>
            </w:r>
          </w:p>
        </w:tc>
        <w:tc>
          <w:tcPr>
            <w:tcW w:w="3156" w:type="dxa"/>
            <w:shd w:val="clear" w:color="auto" w:fill="auto"/>
            <w:hideMark/>
          </w:tcPr>
          <w:p w14:paraId="2FCE0046"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proofErr w:type="spellStart"/>
            <w:r w:rsidRPr="00A56F78">
              <w:rPr>
                <w:rFonts w:ascii="Times New Roman" w:eastAsia="Times New Roman" w:hAnsi="Times New Roman" w:cs="Times New Roman"/>
                <w:sz w:val="24"/>
                <w:szCs w:val="24"/>
                <w:lang w:eastAsia="lv-LV"/>
              </w:rPr>
              <w:t>Cēsu</w:t>
            </w:r>
            <w:proofErr w:type="spellEnd"/>
            <w:r w:rsidRPr="00A56F78">
              <w:rPr>
                <w:rFonts w:ascii="Times New Roman" w:eastAsia="Times New Roman" w:hAnsi="Times New Roman" w:cs="Times New Roman"/>
                <w:sz w:val="24"/>
                <w:szCs w:val="24"/>
                <w:lang w:eastAsia="lv-LV"/>
              </w:rPr>
              <w:t xml:space="preserve"> iela Nr.15</w:t>
            </w:r>
          </w:p>
        </w:tc>
        <w:tc>
          <w:tcPr>
            <w:tcW w:w="928" w:type="dxa"/>
            <w:shd w:val="clear" w:color="auto" w:fill="auto"/>
            <w:hideMark/>
          </w:tcPr>
          <w:p w14:paraId="0CED4956"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122</w:t>
            </w:r>
          </w:p>
        </w:tc>
        <w:tc>
          <w:tcPr>
            <w:tcW w:w="1403" w:type="dxa"/>
            <w:shd w:val="clear" w:color="auto" w:fill="auto"/>
            <w:noWrap/>
            <w:hideMark/>
          </w:tcPr>
          <w:p w14:paraId="06231BCC"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70</w:t>
            </w:r>
          </w:p>
        </w:tc>
        <w:tc>
          <w:tcPr>
            <w:tcW w:w="963" w:type="dxa"/>
            <w:shd w:val="clear" w:color="auto" w:fill="auto"/>
            <w:noWrap/>
            <w:hideMark/>
          </w:tcPr>
          <w:p w14:paraId="0BEE1364"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c>
          <w:tcPr>
            <w:tcW w:w="944" w:type="dxa"/>
            <w:shd w:val="clear" w:color="auto" w:fill="auto"/>
            <w:noWrap/>
            <w:hideMark/>
          </w:tcPr>
          <w:p w14:paraId="476A923C"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 </w:t>
            </w:r>
          </w:p>
        </w:tc>
      </w:tr>
      <w:tr w:rsidR="00A56F78" w:rsidRPr="00A56F78" w14:paraId="58CCAA63" w14:textId="77777777" w:rsidTr="009D70E2">
        <w:trPr>
          <w:trHeight w:val="630"/>
        </w:trPr>
        <w:tc>
          <w:tcPr>
            <w:tcW w:w="603" w:type="dxa"/>
            <w:shd w:val="clear" w:color="auto" w:fill="auto"/>
            <w:noWrap/>
            <w:hideMark/>
          </w:tcPr>
          <w:p w14:paraId="5CC5CF49"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15</w:t>
            </w:r>
          </w:p>
        </w:tc>
        <w:tc>
          <w:tcPr>
            <w:tcW w:w="3156" w:type="dxa"/>
            <w:shd w:val="clear" w:color="auto" w:fill="auto"/>
            <w:hideMark/>
          </w:tcPr>
          <w:p w14:paraId="2BAE0142"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proofErr w:type="spellStart"/>
            <w:r w:rsidRPr="00A56F78">
              <w:rPr>
                <w:rFonts w:ascii="Times New Roman" w:eastAsia="Times New Roman" w:hAnsi="Times New Roman" w:cs="Times New Roman"/>
                <w:sz w:val="24"/>
                <w:szCs w:val="24"/>
                <w:lang w:eastAsia="lv-LV"/>
              </w:rPr>
              <w:t>Cēsu</w:t>
            </w:r>
            <w:proofErr w:type="spellEnd"/>
            <w:r w:rsidRPr="00A56F78">
              <w:rPr>
                <w:rFonts w:ascii="Times New Roman" w:eastAsia="Times New Roman" w:hAnsi="Times New Roman" w:cs="Times New Roman"/>
                <w:sz w:val="24"/>
                <w:szCs w:val="24"/>
                <w:lang w:eastAsia="lv-LV"/>
              </w:rPr>
              <w:t xml:space="preserve"> iela nr.26 - pie krustojuma </w:t>
            </w:r>
            <w:proofErr w:type="spellStart"/>
            <w:r w:rsidRPr="00A56F78">
              <w:rPr>
                <w:rFonts w:ascii="Times New Roman" w:eastAsia="Times New Roman" w:hAnsi="Times New Roman" w:cs="Times New Roman"/>
                <w:sz w:val="24"/>
                <w:szCs w:val="24"/>
                <w:lang w:eastAsia="lv-LV"/>
              </w:rPr>
              <w:t>pašvald.terit</w:t>
            </w:r>
            <w:proofErr w:type="spellEnd"/>
            <w:r w:rsidRPr="00A56F78">
              <w:rPr>
                <w:rFonts w:ascii="Times New Roman" w:eastAsia="Times New Roman" w:hAnsi="Times New Roman" w:cs="Times New Roman"/>
                <w:sz w:val="24"/>
                <w:szCs w:val="24"/>
                <w:lang w:eastAsia="lv-LV"/>
              </w:rPr>
              <w:t>.</w:t>
            </w:r>
          </w:p>
        </w:tc>
        <w:tc>
          <w:tcPr>
            <w:tcW w:w="928" w:type="dxa"/>
            <w:shd w:val="clear" w:color="auto" w:fill="auto"/>
            <w:hideMark/>
          </w:tcPr>
          <w:p w14:paraId="4D72FD5E"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200</w:t>
            </w:r>
          </w:p>
        </w:tc>
        <w:tc>
          <w:tcPr>
            <w:tcW w:w="1403" w:type="dxa"/>
            <w:shd w:val="clear" w:color="auto" w:fill="auto"/>
            <w:noWrap/>
            <w:hideMark/>
          </w:tcPr>
          <w:p w14:paraId="4F6EE86C"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44</w:t>
            </w:r>
          </w:p>
        </w:tc>
        <w:tc>
          <w:tcPr>
            <w:tcW w:w="963" w:type="dxa"/>
            <w:shd w:val="clear" w:color="auto" w:fill="auto"/>
            <w:noWrap/>
            <w:hideMark/>
          </w:tcPr>
          <w:p w14:paraId="6CD758F0"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c>
          <w:tcPr>
            <w:tcW w:w="944" w:type="dxa"/>
            <w:shd w:val="clear" w:color="auto" w:fill="auto"/>
            <w:noWrap/>
            <w:hideMark/>
          </w:tcPr>
          <w:p w14:paraId="1C7BE9FF"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 </w:t>
            </w:r>
          </w:p>
        </w:tc>
      </w:tr>
      <w:tr w:rsidR="00A56F78" w:rsidRPr="00A56F78" w14:paraId="30ABBDCC" w14:textId="77777777" w:rsidTr="009D70E2">
        <w:trPr>
          <w:trHeight w:val="630"/>
        </w:trPr>
        <w:tc>
          <w:tcPr>
            <w:tcW w:w="603" w:type="dxa"/>
            <w:shd w:val="clear" w:color="auto" w:fill="auto"/>
            <w:noWrap/>
            <w:hideMark/>
          </w:tcPr>
          <w:p w14:paraId="3EB16E22"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16</w:t>
            </w:r>
          </w:p>
        </w:tc>
        <w:tc>
          <w:tcPr>
            <w:tcW w:w="3156" w:type="dxa"/>
            <w:shd w:val="clear" w:color="auto" w:fill="auto"/>
            <w:hideMark/>
          </w:tcPr>
          <w:p w14:paraId="37DAE3D8"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 xml:space="preserve">Vecā </w:t>
            </w:r>
            <w:proofErr w:type="spellStart"/>
            <w:r w:rsidRPr="00A56F78">
              <w:rPr>
                <w:rFonts w:ascii="Times New Roman" w:eastAsia="Times New Roman" w:hAnsi="Times New Roman" w:cs="Times New Roman"/>
                <w:sz w:val="24"/>
                <w:szCs w:val="24"/>
                <w:lang w:eastAsia="lv-LV"/>
              </w:rPr>
              <w:t>Sārmes</w:t>
            </w:r>
            <w:proofErr w:type="spellEnd"/>
            <w:r w:rsidRPr="00A56F78">
              <w:rPr>
                <w:rFonts w:ascii="Times New Roman" w:eastAsia="Times New Roman" w:hAnsi="Times New Roman" w:cs="Times New Roman"/>
                <w:sz w:val="24"/>
                <w:szCs w:val="24"/>
                <w:lang w:eastAsia="lv-LV"/>
              </w:rPr>
              <w:t xml:space="preserve"> iela 10 (ar dzīvžoga cirpšanu)</w:t>
            </w:r>
          </w:p>
        </w:tc>
        <w:tc>
          <w:tcPr>
            <w:tcW w:w="928" w:type="dxa"/>
            <w:shd w:val="clear" w:color="auto" w:fill="auto"/>
            <w:hideMark/>
          </w:tcPr>
          <w:p w14:paraId="6363B8F9"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145</w:t>
            </w:r>
          </w:p>
        </w:tc>
        <w:tc>
          <w:tcPr>
            <w:tcW w:w="1403" w:type="dxa"/>
            <w:shd w:val="clear" w:color="auto" w:fill="auto"/>
            <w:noWrap/>
            <w:hideMark/>
          </w:tcPr>
          <w:p w14:paraId="03BC0AB1"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940</w:t>
            </w:r>
          </w:p>
        </w:tc>
        <w:tc>
          <w:tcPr>
            <w:tcW w:w="963" w:type="dxa"/>
            <w:shd w:val="clear" w:color="auto" w:fill="auto"/>
            <w:noWrap/>
            <w:hideMark/>
          </w:tcPr>
          <w:p w14:paraId="5FF2E0CC"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c>
          <w:tcPr>
            <w:tcW w:w="944" w:type="dxa"/>
            <w:shd w:val="clear" w:color="auto" w:fill="auto"/>
            <w:noWrap/>
            <w:hideMark/>
          </w:tcPr>
          <w:p w14:paraId="03A6CA4E"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 </w:t>
            </w:r>
          </w:p>
        </w:tc>
      </w:tr>
      <w:tr w:rsidR="00A56F78" w:rsidRPr="00A56F78" w14:paraId="35D1A0E6" w14:textId="77777777" w:rsidTr="009D70E2">
        <w:trPr>
          <w:trHeight w:val="315"/>
        </w:trPr>
        <w:tc>
          <w:tcPr>
            <w:tcW w:w="603" w:type="dxa"/>
            <w:shd w:val="clear" w:color="auto" w:fill="auto"/>
            <w:noWrap/>
            <w:hideMark/>
          </w:tcPr>
          <w:p w14:paraId="479CFC12"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17</w:t>
            </w:r>
          </w:p>
        </w:tc>
        <w:tc>
          <w:tcPr>
            <w:tcW w:w="3156" w:type="dxa"/>
            <w:shd w:val="clear" w:color="auto" w:fill="auto"/>
            <w:hideMark/>
          </w:tcPr>
          <w:p w14:paraId="6C7F2AE2"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proofErr w:type="spellStart"/>
            <w:r w:rsidRPr="00A56F78">
              <w:rPr>
                <w:rFonts w:ascii="Times New Roman" w:eastAsia="Times New Roman" w:hAnsi="Times New Roman" w:cs="Times New Roman"/>
                <w:sz w:val="24"/>
                <w:szCs w:val="24"/>
                <w:lang w:eastAsia="lv-LV"/>
              </w:rPr>
              <w:t>Cēsu</w:t>
            </w:r>
            <w:proofErr w:type="spellEnd"/>
            <w:r w:rsidRPr="00A56F78">
              <w:rPr>
                <w:rFonts w:ascii="Times New Roman" w:eastAsia="Times New Roman" w:hAnsi="Times New Roman" w:cs="Times New Roman"/>
                <w:sz w:val="24"/>
                <w:szCs w:val="24"/>
                <w:lang w:eastAsia="lv-LV"/>
              </w:rPr>
              <w:t xml:space="preserve"> iela 22 (Pasts)</w:t>
            </w:r>
          </w:p>
        </w:tc>
        <w:tc>
          <w:tcPr>
            <w:tcW w:w="928" w:type="dxa"/>
            <w:shd w:val="clear" w:color="auto" w:fill="auto"/>
            <w:hideMark/>
          </w:tcPr>
          <w:p w14:paraId="659D12F7"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122</w:t>
            </w:r>
          </w:p>
        </w:tc>
        <w:tc>
          <w:tcPr>
            <w:tcW w:w="1403" w:type="dxa"/>
            <w:shd w:val="clear" w:color="auto" w:fill="auto"/>
            <w:noWrap/>
            <w:hideMark/>
          </w:tcPr>
          <w:p w14:paraId="55ED791A"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75</w:t>
            </w:r>
          </w:p>
        </w:tc>
        <w:tc>
          <w:tcPr>
            <w:tcW w:w="963" w:type="dxa"/>
            <w:shd w:val="clear" w:color="auto" w:fill="auto"/>
            <w:noWrap/>
            <w:hideMark/>
          </w:tcPr>
          <w:p w14:paraId="124BBF74"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c>
          <w:tcPr>
            <w:tcW w:w="944" w:type="dxa"/>
            <w:shd w:val="clear" w:color="auto" w:fill="auto"/>
            <w:noWrap/>
            <w:hideMark/>
          </w:tcPr>
          <w:p w14:paraId="7EFC72EB"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 </w:t>
            </w:r>
          </w:p>
        </w:tc>
      </w:tr>
      <w:tr w:rsidR="00A56F78" w:rsidRPr="00A56F78" w14:paraId="1C1E1757" w14:textId="77777777" w:rsidTr="009D70E2">
        <w:trPr>
          <w:trHeight w:val="630"/>
        </w:trPr>
        <w:tc>
          <w:tcPr>
            <w:tcW w:w="603" w:type="dxa"/>
            <w:shd w:val="clear" w:color="auto" w:fill="auto"/>
            <w:noWrap/>
            <w:hideMark/>
          </w:tcPr>
          <w:p w14:paraId="46167763"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18</w:t>
            </w:r>
          </w:p>
        </w:tc>
        <w:tc>
          <w:tcPr>
            <w:tcW w:w="3156" w:type="dxa"/>
            <w:shd w:val="clear" w:color="auto" w:fill="auto"/>
            <w:hideMark/>
          </w:tcPr>
          <w:p w14:paraId="66EEF704"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Taksometru pieturas vieta Stacijas ielā pret pulksteni</w:t>
            </w:r>
          </w:p>
        </w:tc>
        <w:tc>
          <w:tcPr>
            <w:tcW w:w="928" w:type="dxa"/>
            <w:shd w:val="clear" w:color="auto" w:fill="auto"/>
            <w:hideMark/>
          </w:tcPr>
          <w:p w14:paraId="78873D6D"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39</w:t>
            </w:r>
          </w:p>
        </w:tc>
        <w:tc>
          <w:tcPr>
            <w:tcW w:w="1403" w:type="dxa"/>
            <w:shd w:val="clear" w:color="auto" w:fill="auto"/>
            <w:noWrap/>
            <w:hideMark/>
          </w:tcPr>
          <w:p w14:paraId="774C6ACB"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88</w:t>
            </w:r>
          </w:p>
        </w:tc>
        <w:tc>
          <w:tcPr>
            <w:tcW w:w="963" w:type="dxa"/>
            <w:shd w:val="clear" w:color="auto" w:fill="auto"/>
            <w:noWrap/>
            <w:hideMark/>
          </w:tcPr>
          <w:p w14:paraId="49A9D2AD"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c>
          <w:tcPr>
            <w:tcW w:w="944" w:type="dxa"/>
            <w:shd w:val="clear" w:color="auto" w:fill="auto"/>
            <w:noWrap/>
            <w:hideMark/>
          </w:tcPr>
          <w:p w14:paraId="1304041A"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 </w:t>
            </w:r>
          </w:p>
        </w:tc>
      </w:tr>
      <w:tr w:rsidR="00A56F78" w:rsidRPr="00A56F78" w14:paraId="71E9D505" w14:textId="77777777" w:rsidTr="009D70E2">
        <w:trPr>
          <w:trHeight w:val="630"/>
        </w:trPr>
        <w:tc>
          <w:tcPr>
            <w:tcW w:w="603" w:type="dxa"/>
            <w:shd w:val="clear" w:color="auto" w:fill="auto"/>
            <w:noWrap/>
            <w:hideMark/>
          </w:tcPr>
          <w:p w14:paraId="4972196E"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19</w:t>
            </w:r>
          </w:p>
        </w:tc>
        <w:tc>
          <w:tcPr>
            <w:tcW w:w="3156" w:type="dxa"/>
            <w:shd w:val="clear" w:color="auto" w:fill="auto"/>
            <w:hideMark/>
          </w:tcPr>
          <w:p w14:paraId="39466CF9"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Stacijas iela 5 (autoostas teritorija )</w:t>
            </w:r>
          </w:p>
        </w:tc>
        <w:tc>
          <w:tcPr>
            <w:tcW w:w="928" w:type="dxa"/>
            <w:shd w:val="clear" w:color="auto" w:fill="auto"/>
            <w:hideMark/>
          </w:tcPr>
          <w:p w14:paraId="5DCF6864"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948</w:t>
            </w:r>
          </w:p>
        </w:tc>
        <w:tc>
          <w:tcPr>
            <w:tcW w:w="1403" w:type="dxa"/>
            <w:shd w:val="clear" w:color="auto" w:fill="auto"/>
            <w:noWrap/>
            <w:hideMark/>
          </w:tcPr>
          <w:p w14:paraId="78E4BFA8"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1200</w:t>
            </w:r>
          </w:p>
        </w:tc>
        <w:tc>
          <w:tcPr>
            <w:tcW w:w="963" w:type="dxa"/>
            <w:shd w:val="clear" w:color="auto" w:fill="auto"/>
            <w:noWrap/>
            <w:hideMark/>
          </w:tcPr>
          <w:p w14:paraId="7A998F7B"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c>
          <w:tcPr>
            <w:tcW w:w="944" w:type="dxa"/>
            <w:shd w:val="clear" w:color="auto" w:fill="auto"/>
            <w:noWrap/>
            <w:hideMark/>
          </w:tcPr>
          <w:p w14:paraId="702260D6"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 </w:t>
            </w:r>
          </w:p>
        </w:tc>
      </w:tr>
      <w:tr w:rsidR="00A56F78" w:rsidRPr="00A56F78" w14:paraId="34A2FB00" w14:textId="77777777" w:rsidTr="009D70E2">
        <w:trPr>
          <w:trHeight w:val="315"/>
        </w:trPr>
        <w:tc>
          <w:tcPr>
            <w:tcW w:w="603" w:type="dxa"/>
            <w:shd w:val="clear" w:color="auto" w:fill="auto"/>
            <w:noWrap/>
            <w:hideMark/>
          </w:tcPr>
          <w:p w14:paraId="329E1495"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20</w:t>
            </w:r>
          </w:p>
        </w:tc>
        <w:tc>
          <w:tcPr>
            <w:tcW w:w="3156" w:type="dxa"/>
            <w:shd w:val="clear" w:color="auto" w:fill="auto"/>
            <w:hideMark/>
          </w:tcPr>
          <w:p w14:paraId="75886407"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Rīgas iela nr.1</w:t>
            </w:r>
          </w:p>
        </w:tc>
        <w:tc>
          <w:tcPr>
            <w:tcW w:w="928" w:type="dxa"/>
            <w:shd w:val="clear" w:color="auto" w:fill="auto"/>
            <w:hideMark/>
          </w:tcPr>
          <w:p w14:paraId="0C7260D3"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57</w:t>
            </w:r>
          </w:p>
        </w:tc>
        <w:tc>
          <w:tcPr>
            <w:tcW w:w="1403" w:type="dxa"/>
            <w:shd w:val="clear" w:color="auto" w:fill="auto"/>
            <w:noWrap/>
            <w:hideMark/>
          </w:tcPr>
          <w:p w14:paraId="1AF930EF"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82</w:t>
            </w:r>
          </w:p>
        </w:tc>
        <w:tc>
          <w:tcPr>
            <w:tcW w:w="963" w:type="dxa"/>
            <w:shd w:val="clear" w:color="auto" w:fill="auto"/>
            <w:noWrap/>
            <w:hideMark/>
          </w:tcPr>
          <w:p w14:paraId="64D6EFBA"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c>
          <w:tcPr>
            <w:tcW w:w="944" w:type="dxa"/>
            <w:shd w:val="clear" w:color="auto" w:fill="auto"/>
            <w:noWrap/>
            <w:hideMark/>
          </w:tcPr>
          <w:p w14:paraId="24B7A789"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 </w:t>
            </w:r>
          </w:p>
        </w:tc>
      </w:tr>
      <w:tr w:rsidR="00A56F78" w:rsidRPr="00A56F78" w14:paraId="489F1FCB" w14:textId="77777777" w:rsidTr="009D70E2">
        <w:trPr>
          <w:trHeight w:val="315"/>
        </w:trPr>
        <w:tc>
          <w:tcPr>
            <w:tcW w:w="603" w:type="dxa"/>
            <w:shd w:val="clear" w:color="auto" w:fill="auto"/>
            <w:noWrap/>
            <w:hideMark/>
          </w:tcPr>
          <w:p w14:paraId="6B840CBC"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21</w:t>
            </w:r>
          </w:p>
        </w:tc>
        <w:tc>
          <w:tcPr>
            <w:tcW w:w="3156" w:type="dxa"/>
            <w:shd w:val="clear" w:color="auto" w:fill="auto"/>
            <w:hideMark/>
          </w:tcPr>
          <w:p w14:paraId="43E96B0D"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 xml:space="preserve">Rīgas iela Nr.19 </w:t>
            </w:r>
          </w:p>
        </w:tc>
        <w:tc>
          <w:tcPr>
            <w:tcW w:w="928" w:type="dxa"/>
            <w:shd w:val="clear" w:color="auto" w:fill="auto"/>
            <w:hideMark/>
          </w:tcPr>
          <w:p w14:paraId="6CBCBB25"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76</w:t>
            </w:r>
          </w:p>
        </w:tc>
        <w:tc>
          <w:tcPr>
            <w:tcW w:w="1403" w:type="dxa"/>
            <w:shd w:val="clear" w:color="auto" w:fill="auto"/>
            <w:noWrap/>
            <w:hideMark/>
          </w:tcPr>
          <w:p w14:paraId="1F646A16"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65</w:t>
            </w:r>
          </w:p>
        </w:tc>
        <w:tc>
          <w:tcPr>
            <w:tcW w:w="963" w:type="dxa"/>
            <w:shd w:val="clear" w:color="auto" w:fill="auto"/>
            <w:noWrap/>
            <w:hideMark/>
          </w:tcPr>
          <w:p w14:paraId="6A469A58"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 </w:t>
            </w:r>
          </w:p>
        </w:tc>
        <w:tc>
          <w:tcPr>
            <w:tcW w:w="944" w:type="dxa"/>
            <w:shd w:val="clear" w:color="auto" w:fill="auto"/>
            <w:noWrap/>
            <w:hideMark/>
          </w:tcPr>
          <w:p w14:paraId="319BFF55"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 </w:t>
            </w:r>
          </w:p>
        </w:tc>
      </w:tr>
      <w:tr w:rsidR="00A56F78" w:rsidRPr="00A56F78" w14:paraId="529FFA1B" w14:textId="77777777" w:rsidTr="009D70E2">
        <w:trPr>
          <w:trHeight w:val="315"/>
        </w:trPr>
        <w:tc>
          <w:tcPr>
            <w:tcW w:w="603" w:type="dxa"/>
            <w:shd w:val="clear" w:color="auto" w:fill="auto"/>
            <w:noWrap/>
            <w:hideMark/>
          </w:tcPr>
          <w:p w14:paraId="1B938644"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22</w:t>
            </w:r>
          </w:p>
        </w:tc>
        <w:tc>
          <w:tcPr>
            <w:tcW w:w="3156" w:type="dxa"/>
            <w:shd w:val="clear" w:color="auto" w:fill="auto"/>
            <w:hideMark/>
          </w:tcPr>
          <w:p w14:paraId="0592982D"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Rīgas iela Nr.21(stāvlaukums)</w:t>
            </w:r>
          </w:p>
        </w:tc>
        <w:tc>
          <w:tcPr>
            <w:tcW w:w="928" w:type="dxa"/>
            <w:shd w:val="clear" w:color="auto" w:fill="auto"/>
            <w:hideMark/>
          </w:tcPr>
          <w:p w14:paraId="63E4B609"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88</w:t>
            </w:r>
          </w:p>
        </w:tc>
        <w:tc>
          <w:tcPr>
            <w:tcW w:w="1403" w:type="dxa"/>
            <w:shd w:val="clear" w:color="auto" w:fill="auto"/>
            <w:noWrap/>
            <w:hideMark/>
          </w:tcPr>
          <w:p w14:paraId="5828603E"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73</w:t>
            </w:r>
          </w:p>
        </w:tc>
        <w:tc>
          <w:tcPr>
            <w:tcW w:w="963" w:type="dxa"/>
            <w:shd w:val="clear" w:color="auto" w:fill="auto"/>
            <w:noWrap/>
            <w:hideMark/>
          </w:tcPr>
          <w:p w14:paraId="200116B9"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 </w:t>
            </w:r>
          </w:p>
        </w:tc>
        <w:tc>
          <w:tcPr>
            <w:tcW w:w="944" w:type="dxa"/>
            <w:shd w:val="clear" w:color="auto" w:fill="auto"/>
            <w:noWrap/>
            <w:hideMark/>
          </w:tcPr>
          <w:p w14:paraId="64D175C5"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 </w:t>
            </w:r>
          </w:p>
        </w:tc>
      </w:tr>
      <w:tr w:rsidR="00A56F78" w:rsidRPr="00A56F78" w14:paraId="689AAEC3" w14:textId="77777777" w:rsidTr="009D70E2">
        <w:trPr>
          <w:trHeight w:val="315"/>
        </w:trPr>
        <w:tc>
          <w:tcPr>
            <w:tcW w:w="603" w:type="dxa"/>
            <w:shd w:val="clear" w:color="auto" w:fill="auto"/>
            <w:noWrap/>
            <w:hideMark/>
          </w:tcPr>
          <w:p w14:paraId="5E4ABB18"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23</w:t>
            </w:r>
          </w:p>
        </w:tc>
        <w:tc>
          <w:tcPr>
            <w:tcW w:w="3156" w:type="dxa"/>
            <w:shd w:val="clear" w:color="auto" w:fill="auto"/>
            <w:hideMark/>
          </w:tcPr>
          <w:p w14:paraId="73F86706"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Rīgas iela Nr.23</w:t>
            </w:r>
          </w:p>
        </w:tc>
        <w:tc>
          <w:tcPr>
            <w:tcW w:w="928" w:type="dxa"/>
            <w:shd w:val="clear" w:color="auto" w:fill="auto"/>
            <w:hideMark/>
          </w:tcPr>
          <w:p w14:paraId="1B95532F"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212</w:t>
            </w:r>
          </w:p>
        </w:tc>
        <w:tc>
          <w:tcPr>
            <w:tcW w:w="1403" w:type="dxa"/>
            <w:shd w:val="clear" w:color="auto" w:fill="auto"/>
            <w:noWrap/>
            <w:hideMark/>
          </w:tcPr>
          <w:p w14:paraId="4AA4EB3F"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118</w:t>
            </w:r>
          </w:p>
        </w:tc>
        <w:tc>
          <w:tcPr>
            <w:tcW w:w="963" w:type="dxa"/>
            <w:shd w:val="clear" w:color="auto" w:fill="auto"/>
            <w:noWrap/>
            <w:hideMark/>
          </w:tcPr>
          <w:p w14:paraId="33E19A11"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c>
          <w:tcPr>
            <w:tcW w:w="944" w:type="dxa"/>
            <w:shd w:val="clear" w:color="auto" w:fill="auto"/>
            <w:noWrap/>
            <w:hideMark/>
          </w:tcPr>
          <w:p w14:paraId="70E05145"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 </w:t>
            </w:r>
          </w:p>
        </w:tc>
      </w:tr>
      <w:tr w:rsidR="00A56F78" w:rsidRPr="00A56F78" w14:paraId="3A20C0A3" w14:textId="77777777" w:rsidTr="009D70E2">
        <w:trPr>
          <w:trHeight w:val="945"/>
        </w:trPr>
        <w:tc>
          <w:tcPr>
            <w:tcW w:w="603" w:type="dxa"/>
            <w:shd w:val="clear" w:color="auto" w:fill="auto"/>
            <w:noWrap/>
            <w:hideMark/>
          </w:tcPr>
          <w:p w14:paraId="112F61DC"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24</w:t>
            </w:r>
          </w:p>
        </w:tc>
        <w:tc>
          <w:tcPr>
            <w:tcW w:w="3156" w:type="dxa"/>
            <w:shd w:val="clear" w:color="auto" w:fill="auto"/>
            <w:hideMark/>
          </w:tcPr>
          <w:p w14:paraId="61C9E16D"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Rīgas iela no Sporta ielas līdz Jaunatnes ielai (ar dzīvžoga cirpšanu)</w:t>
            </w:r>
          </w:p>
        </w:tc>
        <w:tc>
          <w:tcPr>
            <w:tcW w:w="928" w:type="dxa"/>
            <w:shd w:val="clear" w:color="auto" w:fill="auto"/>
            <w:noWrap/>
            <w:hideMark/>
          </w:tcPr>
          <w:p w14:paraId="18DA0EC2"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404</w:t>
            </w:r>
          </w:p>
        </w:tc>
        <w:tc>
          <w:tcPr>
            <w:tcW w:w="1403" w:type="dxa"/>
            <w:shd w:val="clear" w:color="auto" w:fill="auto"/>
            <w:noWrap/>
            <w:hideMark/>
          </w:tcPr>
          <w:p w14:paraId="0074DB22"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215</w:t>
            </w:r>
          </w:p>
        </w:tc>
        <w:tc>
          <w:tcPr>
            <w:tcW w:w="963" w:type="dxa"/>
            <w:shd w:val="clear" w:color="auto" w:fill="auto"/>
            <w:noWrap/>
            <w:hideMark/>
          </w:tcPr>
          <w:p w14:paraId="1E0752BD"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c>
          <w:tcPr>
            <w:tcW w:w="944" w:type="dxa"/>
            <w:shd w:val="clear" w:color="auto" w:fill="auto"/>
            <w:noWrap/>
            <w:hideMark/>
          </w:tcPr>
          <w:p w14:paraId="19FDD6A9"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 </w:t>
            </w:r>
          </w:p>
        </w:tc>
      </w:tr>
      <w:tr w:rsidR="00A56F78" w:rsidRPr="00A56F78" w14:paraId="6CB85916" w14:textId="77777777" w:rsidTr="009D70E2">
        <w:trPr>
          <w:trHeight w:val="315"/>
        </w:trPr>
        <w:tc>
          <w:tcPr>
            <w:tcW w:w="603" w:type="dxa"/>
            <w:shd w:val="clear" w:color="auto" w:fill="auto"/>
            <w:noWrap/>
            <w:hideMark/>
          </w:tcPr>
          <w:p w14:paraId="158B07FE"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25</w:t>
            </w:r>
          </w:p>
        </w:tc>
        <w:tc>
          <w:tcPr>
            <w:tcW w:w="3156" w:type="dxa"/>
            <w:shd w:val="clear" w:color="auto" w:fill="auto"/>
            <w:hideMark/>
          </w:tcPr>
          <w:p w14:paraId="11BE641B"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Jaunā iela nr.4a -gājēju ietve</w:t>
            </w:r>
          </w:p>
        </w:tc>
        <w:tc>
          <w:tcPr>
            <w:tcW w:w="928" w:type="dxa"/>
            <w:shd w:val="clear" w:color="auto" w:fill="auto"/>
            <w:hideMark/>
          </w:tcPr>
          <w:p w14:paraId="50132890"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106</w:t>
            </w:r>
          </w:p>
        </w:tc>
        <w:tc>
          <w:tcPr>
            <w:tcW w:w="1403" w:type="dxa"/>
            <w:shd w:val="clear" w:color="auto" w:fill="auto"/>
            <w:noWrap/>
            <w:hideMark/>
          </w:tcPr>
          <w:p w14:paraId="0A080477"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c>
          <w:tcPr>
            <w:tcW w:w="963" w:type="dxa"/>
            <w:shd w:val="clear" w:color="auto" w:fill="auto"/>
            <w:noWrap/>
            <w:hideMark/>
          </w:tcPr>
          <w:p w14:paraId="70A00F23"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c>
          <w:tcPr>
            <w:tcW w:w="944" w:type="dxa"/>
            <w:shd w:val="clear" w:color="auto" w:fill="auto"/>
            <w:noWrap/>
            <w:hideMark/>
          </w:tcPr>
          <w:p w14:paraId="47719D9D"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 </w:t>
            </w:r>
          </w:p>
        </w:tc>
      </w:tr>
      <w:tr w:rsidR="00A56F78" w:rsidRPr="00A56F78" w14:paraId="67730B2F" w14:textId="77777777" w:rsidTr="009D70E2">
        <w:trPr>
          <w:trHeight w:val="630"/>
        </w:trPr>
        <w:tc>
          <w:tcPr>
            <w:tcW w:w="603" w:type="dxa"/>
            <w:shd w:val="clear" w:color="auto" w:fill="auto"/>
            <w:hideMark/>
          </w:tcPr>
          <w:p w14:paraId="773EA503"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26</w:t>
            </w:r>
          </w:p>
        </w:tc>
        <w:tc>
          <w:tcPr>
            <w:tcW w:w="3156" w:type="dxa"/>
            <w:shd w:val="clear" w:color="auto" w:fill="auto"/>
            <w:hideMark/>
          </w:tcPr>
          <w:p w14:paraId="394D6664"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Jaunā iela celiņš uz Valmieras 1A  gar transformatoru</w:t>
            </w:r>
          </w:p>
        </w:tc>
        <w:tc>
          <w:tcPr>
            <w:tcW w:w="928" w:type="dxa"/>
            <w:shd w:val="clear" w:color="auto" w:fill="auto"/>
            <w:hideMark/>
          </w:tcPr>
          <w:p w14:paraId="695DDF5F"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35</w:t>
            </w:r>
          </w:p>
        </w:tc>
        <w:tc>
          <w:tcPr>
            <w:tcW w:w="1403" w:type="dxa"/>
            <w:shd w:val="clear" w:color="auto" w:fill="auto"/>
            <w:noWrap/>
            <w:hideMark/>
          </w:tcPr>
          <w:p w14:paraId="514F1F92"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 </w:t>
            </w:r>
          </w:p>
        </w:tc>
        <w:tc>
          <w:tcPr>
            <w:tcW w:w="963" w:type="dxa"/>
            <w:shd w:val="clear" w:color="auto" w:fill="auto"/>
            <w:noWrap/>
            <w:hideMark/>
          </w:tcPr>
          <w:p w14:paraId="637AF8A2"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c>
          <w:tcPr>
            <w:tcW w:w="944" w:type="dxa"/>
            <w:shd w:val="clear" w:color="auto" w:fill="auto"/>
            <w:noWrap/>
            <w:hideMark/>
          </w:tcPr>
          <w:p w14:paraId="7FA13B76"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610</w:t>
            </w:r>
          </w:p>
        </w:tc>
      </w:tr>
      <w:tr w:rsidR="00A56F78" w:rsidRPr="00A56F78" w14:paraId="5F4FBA90" w14:textId="77777777" w:rsidTr="009D70E2">
        <w:trPr>
          <w:trHeight w:val="630"/>
        </w:trPr>
        <w:tc>
          <w:tcPr>
            <w:tcW w:w="603" w:type="dxa"/>
            <w:shd w:val="clear" w:color="auto" w:fill="auto"/>
            <w:hideMark/>
          </w:tcPr>
          <w:p w14:paraId="43810AE0"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27</w:t>
            </w:r>
          </w:p>
        </w:tc>
        <w:tc>
          <w:tcPr>
            <w:tcW w:w="3156" w:type="dxa"/>
            <w:shd w:val="clear" w:color="auto" w:fill="auto"/>
            <w:hideMark/>
          </w:tcPr>
          <w:p w14:paraId="488B166E"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Jaunā iela pret laukumu pie transformatora Valmieras 1A</w:t>
            </w:r>
          </w:p>
        </w:tc>
        <w:tc>
          <w:tcPr>
            <w:tcW w:w="928" w:type="dxa"/>
            <w:shd w:val="clear" w:color="auto" w:fill="auto"/>
            <w:hideMark/>
          </w:tcPr>
          <w:p w14:paraId="1AE858BF"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40</w:t>
            </w:r>
          </w:p>
        </w:tc>
        <w:tc>
          <w:tcPr>
            <w:tcW w:w="1403" w:type="dxa"/>
            <w:shd w:val="clear" w:color="auto" w:fill="auto"/>
            <w:noWrap/>
            <w:hideMark/>
          </w:tcPr>
          <w:p w14:paraId="5EA1689C"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20</w:t>
            </w:r>
          </w:p>
        </w:tc>
        <w:tc>
          <w:tcPr>
            <w:tcW w:w="963" w:type="dxa"/>
            <w:shd w:val="clear" w:color="auto" w:fill="auto"/>
            <w:noWrap/>
            <w:hideMark/>
          </w:tcPr>
          <w:p w14:paraId="7136FE9D"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c>
          <w:tcPr>
            <w:tcW w:w="944" w:type="dxa"/>
            <w:shd w:val="clear" w:color="auto" w:fill="auto"/>
            <w:noWrap/>
            <w:hideMark/>
          </w:tcPr>
          <w:p w14:paraId="65D2B3FC"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 </w:t>
            </w:r>
          </w:p>
        </w:tc>
      </w:tr>
      <w:tr w:rsidR="00A56F78" w:rsidRPr="00A56F78" w14:paraId="15D327C5" w14:textId="77777777" w:rsidTr="009D70E2">
        <w:trPr>
          <w:trHeight w:val="315"/>
        </w:trPr>
        <w:tc>
          <w:tcPr>
            <w:tcW w:w="603" w:type="dxa"/>
            <w:shd w:val="clear" w:color="auto" w:fill="auto"/>
            <w:hideMark/>
          </w:tcPr>
          <w:p w14:paraId="10B5155C"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28</w:t>
            </w:r>
          </w:p>
        </w:tc>
        <w:tc>
          <w:tcPr>
            <w:tcW w:w="3156" w:type="dxa"/>
            <w:shd w:val="clear" w:color="auto" w:fill="auto"/>
            <w:hideMark/>
          </w:tcPr>
          <w:p w14:paraId="0E01253E"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Sporta iela Nr.4</w:t>
            </w:r>
          </w:p>
        </w:tc>
        <w:tc>
          <w:tcPr>
            <w:tcW w:w="928" w:type="dxa"/>
            <w:shd w:val="clear" w:color="auto" w:fill="auto"/>
            <w:hideMark/>
          </w:tcPr>
          <w:p w14:paraId="5CFE858D"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82</w:t>
            </w:r>
          </w:p>
        </w:tc>
        <w:tc>
          <w:tcPr>
            <w:tcW w:w="1403" w:type="dxa"/>
            <w:shd w:val="clear" w:color="auto" w:fill="auto"/>
            <w:noWrap/>
            <w:hideMark/>
          </w:tcPr>
          <w:p w14:paraId="2B565DBF"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43</w:t>
            </w:r>
          </w:p>
        </w:tc>
        <w:tc>
          <w:tcPr>
            <w:tcW w:w="963" w:type="dxa"/>
            <w:shd w:val="clear" w:color="auto" w:fill="auto"/>
            <w:noWrap/>
            <w:hideMark/>
          </w:tcPr>
          <w:p w14:paraId="2B5734F7"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c>
          <w:tcPr>
            <w:tcW w:w="944" w:type="dxa"/>
            <w:shd w:val="clear" w:color="auto" w:fill="auto"/>
            <w:noWrap/>
            <w:hideMark/>
          </w:tcPr>
          <w:p w14:paraId="4B97B3A2"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 </w:t>
            </w:r>
          </w:p>
        </w:tc>
      </w:tr>
      <w:tr w:rsidR="00A56F78" w:rsidRPr="00A56F78" w14:paraId="4A11BAD9" w14:textId="77777777" w:rsidTr="009D70E2">
        <w:trPr>
          <w:trHeight w:val="315"/>
        </w:trPr>
        <w:tc>
          <w:tcPr>
            <w:tcW w:w="603" w:type="dxa"/>
            <w:shd w:val="clear" w:color="auto" w:fill="auto"/>
            <w:hideMark/>
          </w:tcPr>
          <w:p w14:paraId="60A962D7"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29</w:t>
            </w:r>
          </w:p>
        </w:tc>
        <w:tc>
          <w:tcPr>
            <w:tcW w:w="3156" w:type="dxa"/>
            <w:shd w:val="clear" w:color="auto" w:fill="auto"/>
            <w:hideMark/>
          </w:tcPr>
          <w:p w14:paraId="5D41CDBC"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Sporta iela nr.8</w:t>
            </w:r>
          </w:p>
        </w:tc>
        <w:tc>
          <w:tcPr>
            <w:tcW w:w="928" w:type="dxa"/>
            <w:shd w:val="clear" w:color="auto" w:fill="auto"/>
            <w:hideMark/>
          </w:tcPr>
          <w:p w14:paraId="407E9A43"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245</w:t>
            </w:r>
          </w:p>
        </w:tc>
        <w:tc>
          <w:tcPr>
            <w:tcW w:w="1403" w:type="dxa"/>
            <w:shd w:val="clear" w:color="auto" w:fill="auto"/>
            <w:noWrap/>
            <w:hideMark/>
          </w:tcPr>
          <w:p w14:paraId="53F0C492"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122</w:t>
            </w:r>
          </w:p>
        </w:tc>
        <w:tc>
          <w:tcPr>
            <w:tcW w:w="963" w:type="dxa"/>
            <w:shd w:val="clear" w:color="auto" w:fill="auto"/>
            <w:noWrap/>
            <w:hideMark/>
          </w:tcPr>
          <w:p w14:paraId="56B1F2C6"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c>
          <w:tcPr>
            <w:tcW w:w="944" w:type="dxa"/>
            <w:shd w:val="clear" w:color="auto" w:fill="auto"/>
            <w:noWrap/>
            <w:hideMark/>
          </w:tcPr>
          <w:p w14:paraId="03BB78B0"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 </w:t>
            </w:r>
          </w:p>
        </w:tc>
      </w:tr>
      <w:tr w:rsidR="00A56F78" w:rsidRPr="00A56F78" w14:paraId="652C8326" w14:textId="77777777" w:rsidTr="009D70E2">
        <w:trPr>
          <w:trHeight w:val="315"/>
        </w:trPr>
        <w:tc>
          <w:tcPr>
            <w:tcW w:w="603" w:type="dxa"/>
            <w:shd w:val="clear" w:color="auto" w:fill="auto"/>
            <w:hideMark/>
          </w:tcPr>
          <w:p w14:paraId="2539F88A"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30</w:t>
            </w:r>
          </w:p>
        </w:tc>
        <w:tc>
          <w:tcPr>
            <w:tcW w:w="3156" w:type="dxa"/>
            <w:shd w:val="clear" w:color="auto" w:fill="auto"/>
            <w:hideMark/>
          </w:tcPr>
          <w:p w14:paraId="3C009A94"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 </w:t>
            </w:r>
          </w:p>
        </w:tc>
        <w:tc>
          <w:tcPr>
            <w:tcW w:w="928" w:type="dxa"/>
            <w:shd w:val="clear" w:color="auto" w:fill="auto"/>
            <w:hideMark/>
          </w:tcPr>
          <w:p w14:paraId="7E36EE70"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 </w:t>
            </w:r>
          </w:p>
        </w:tc>
        <w:tc>
          <w:tcPr>
            <w:tcW w:w="1403" w:type="dxa"/>
            <w:shd w:val="clear" w:color="auto" w:fill="auto"/>
            <w:noWrap/>
            <w:hideMark/>
          </w:tcPr>
          <w:p w14:paraId="1C663441"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 </w:t>
            </w:r>
          </w:p>
        </w:tc>
        <w:tc>
          <w:tcPr>
            <w:tcW w:w="963" w:type="dxa"/>
            <w:shd w:val="clear" w:color="auto" w:fill="auto"/>
            <w:noWrap/>
            <w:hideMark/>
          </w:tcPr>
          <w:p w14:paraId="17EF54F1"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 </w:t>
            </w:r>
          </w:p>
        </w:tc>
        <w:tc>
          <w:tcPr>
            <w:tcW w:w="944" w:type="dxa"/>
            <w:shd w:val="clear" w:color="auto" w:fill="auto"/>
            <w:noWrap/>
            <w:hideMark/>
          </w:tcPr>
          <w:p w14:paraId="539A6549"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 </w:t>
            </w:r>
          </w:p>
        </w:tc>
      </w:tr>
      <w:tr w:rsidR="00A56F78" w:rsidRPr="00A56F78" w14:paraId="4FA6C753" w14:textId="77777777" w:rsidTr="009D70E2">
        <w:trPr>
          <w:trHeight w:val="315"/>
        </w:trPr>
        <w:tc>
          <w:tcPr>
            <w:tcW w:w="603" w:type="dxa"/>
            <w:shd w:val="clear" w:color="auto" w:fill="auto"/>
            <w:noWrap/>
            <w:hideMark/>
          </w:tcPr>
          <w:p w14:paraId="77B03CA4"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31</w:t>
            </w:r>
          </w:p>
        </w:tc>
        <w:tc>
          <w:tcPr>
            <w:tcW w:w="3156" w:type="dxa"/>
            <w:shd w:val="clear" w:color="auto" w:fill="auto"/>
            <w:hideMark/>
          </w:tcPr>
          <w:p w14:paraId="3F1358BD"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Sporta iela Nr.10</w:t>
            </w:r>
          </w:p>
        </w:tc>
        <w:tc>
          <w:tcPr>
            <w:tcW w:w="928" w:type="dxa"/>
            <w:shd w:val="clear" w:color="auto" w:fill="auto"/>
            <w:hideMark/>
          </w:tcPr>
          <w:p w14:paraId="6440198F"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106</w:t>
            </w:r>
          </w:p>
        </w:tc>
        <w:tc>
          <w:tcPr>
            <w:tcW w:w="1403" w:type="dxa"/>
            <w:shd w:val="clear" w:color="auto" w:fill="auto"/>
            <w:noWrap/>
            <w:hideMark/>
          </w:tcPr>
          <w:p w14:paraId="0A21670F"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80</w:t>
            </w:r>
          </w:p>
        </w:tc>
        <w:tc>
          <w:tcPr>
            <w:tcW w:w="963" w:type="dxa"/>
            <w:shd w:val="clear" w:color="auto" w:fill="auto"/>
            <w:noWrap/>
            <w:hideMark/>
          </w:tcPr>
          <w:p w14:paraId="3E7B5156"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c>
          <w:tcPr>
            <w:tcW w:w="944" w:type="dxa"/>
            <w:shd w:val="clear" w:color="auto" w:fill="auto"/>
            <w:noWrap/>
            <w:hideMark/>
          </w:tcPr>
          <w:p w14:paraId="1BEC3480"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 </w:t>
            </w:r>
          </w:p>
        </w:tc>
      </w:tr>
      <w:tr w:rsidR="00A56F78" w:rsidRPr="00A56F78" w14:paraId="27D0B988" w14:textId="77777777" w:rsidTr="009D70E2">
        <w:trPr>
          <w:trHeight w:val="630"/>
        </w:trPr>
        <w:tc>
          <w:tcPr>
            <w:tcW w:w="603" w:type="dxa"/>
            <w:shd w:val="clear" w:color="auto" w:fill="auto"/>
            <w:noWrap/>
            <w:hideMark/>
          </w:tcPr>
          <w:p w14:paraId="4C39972A"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32</w:t>
            </w:r>
          </w:p>
        </w:tc>
        <w:tc>
          <w:tcPr>
            <w:tcW w:w="3156" w:type="dxa"/>
            <w:shd w:val="clear" w:color="auto" w:fill="auto"/>
            <w:hideMark/>
          </w:tcPr>
          <w:p w14:paraId="58690232"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 xml:space="preserve">Sporta iela pie </w:t>
            </w:r>
            <w:proofErr w:type="spellStart"/>
            <w:r w:rsidRPr="00A56F78">
              <w:rPr>
                <w:rFonts w:ascii="Times New Roman" w:eastAsia="Times New Roman" w:hAnsi="Times New Roman" w:cs="Times New Roman"/>
                <w:sz w:val="24"/>
                <w:szCs w:val="24"/>
                <w:lang w:eastAsia="lv-LV"/>
              </w:rPr>
              <w:t>terit.Jūras</w:t>
            </w:r>
            <w:proofErr w:type="spellEnd"/>
            <w:r w:rsidRPr="00A56F78">
              <w:rPr>
                <w:rFonts w:ascii="Times New Roman" w:eastAsia="Times New Roman" w:hAnsi="Times New Roman" w:cs="Times New Roman"/>
                <w:sz w:val="24"/>
                <w:szCs w:val="24"/>
                <w:lang w:eastAsia="lv-LV"/>
              </w:rPr>
              <w:t xml:space="preserve"> iela nr.39 (pie krustojuma ar Jūras ielu)</w:t>
            </w:r>
          </w:p>
        </w:tc>
        <w:tc>
          <w:tcPr>
            <w:tcW w:w="928" w:type="dxa"/>
            <w:shd w:val="clear" w:color="auto" w:fill="auto"/>
            <w:hideMark/>
          </w:tcPr>
          <w:p w14:paraId="4F860D22"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146</w:t>
            </w:r>
          </w:p>
        </w:tc>
        <w:tc>
          <w:tcPr>
            <w:tcW w:w="1403" w:type="dxa"/>
            <w:shd w:val="clear" w:color="auto" w:fill="auto"/>
            <w:noWrap/>
            <w:hideMark/>
          </w:tcPr>
          <w:p w14:paraId="64B2AA70"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95</w:t>
            </w:r>
          </w:p>
        </w:tc>
        <w:tc>
          <w:tcPr>
            <w:tcW w:w="963" w:type="dxa"/>
            <w:shd w:val="clear" w:color="auto" w:fill="auto"/>
            <w:noWrap/>
            <w:hideMark/>
          </w:tcPr>
          <w:p w14:paraId="354189C4"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c>
          <w:tcPr>
            <w:tcW w:w="944" w:type="dxa"/>
            <w:shd w:val="clear" w:color="auto" w:fill="auto"/>
            <w:noWrap/>
            <w:hideMark/>
          </w:tcPr>
          <w:p w14:paraId="2E4F0071"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 </w:t>
            </w:r>
          </w:p>
        </w:tc>
      </w:tr>
      <w:tr w:rsidR="00A56F78" w:rsidRPr="00A56F78" w14:paraId="66818AE0" w14:textId="77777777" w:rsidTr="009D70E2">
        <w:trPr>
          <w:trHeight w:val="600"/>
        </w:trPr>
        <w:tc>
          <w:tcPr>
            <w:tcW w:w="603" w:type="dxa"/>
            <w:shd w:val="clear" w:color="auto" w:fill="auto"/>
            <w:noWrap/>
            <w:hideMark/>
          </w:tcPr>
          <w:p w14:paraId="0D6A5F04"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33</w:t>
            </w:r>
          </w:p>
        </w:tc>
        <w:tc>
          <w:tcPr>
            <w:tcW w:w="3156" w:type="dxa"/>
            <w:shd w:val="clear" w:color="auto" w:fill="auto"/>
            <w:hideMark/>
          </w:tcPr>
          <w:p w14:paraId="44CBD04E"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Sporta iela (gar Stadiona sētu) un Sporta 5 ielas puse</w:t>
            </w:r>
          </w:p>
        </w:tc>
        <w:tc>
          <w:tcPr>
            <w:tcW w:w="928" w:type="dxa"/>
            <w:shd w:val="clear" w:color="auto" w:fill="auto"/>
            <w:noWrap/>
            <w:hideMark/>
          </w:tcPr>
          <w:p w14:paraId="5A030E7C"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688</w:t>
            </w:r>
          </w:p>
        </w:tc>
        <w:tc>
          <w:tcPr>
            <w:tcW w:w="1403" w:type="dxa"/>
            <w:shd w:val="clear" w:color="auto" w:fill="auto"/>
            <w:noWrap/>
            <w:hideMark/>
          </w:tcPr>
          <w:p w14:paraId="424F9632"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400</w:t>
            </w:r>
          </w:p>
        </w:tc>
        <w:tc>
          <w:tcPr>
            <w:tcW w:w="963" w:type="dxa"/>
            <w:shd w:val="clear" w:color="auto" w:fill="auto"/>
            <w:noWrap/>
            <w:hideMark/>
          </w:tcPr>
          <w:p w14:paraId="0241CC44"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c>
          <w:tcPr>
            <w:tcW w:w="944" w:type="dxa"/>
            <w:shd w:val="clear" w:color="auto" w:fill="auto"/>
            <w:noWrap/>
            <w:hideMark/>
          </w:tcPr>
          <w:p w14:paraId="314606D9"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 </w:t>
            </w:r>
          </w:p>
        </w:tc>
      </w:tr>
      <w:tr w:rsidR="00A56F78" w:rsidRPr="00A56F78" w14:paraId="20F6BEE0" w14:textId="77777777" w:rsidTr="009D70E2">
        <w:trPr>
          <w:trHeight w:val="630"/>
        </w:trPr>
        <w:tc>
          <w:tcPr>
            <w:tcW w:w="603" w:type="dxa"/>
            <w:shd w:val="clear" w:color="auto" w:fill="auto"/>
            <w:noWrap/>
            <w:hideMark/>
          </w:tcPr>
          <w:p w14:paraId="12B98E44"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34</w:t>
            </w:r>
          </w:p>
        </w:tc>
        <w:tc>
          <w:tcPr>
            <w:tcW w:w="3156" w:type="dxa"/>
            <w:shd w:val="clear" w:color="auto" w:fill="auto"/>
            <w:hideMark/>
          </w:tcPr>
          <w:p w14:paraId="739386D7"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Sporta iela (no Rīgas ielas līdz Parka ielai ar dzīvžoga cirpšanu)</w:t>
            </w:r>
          </w:p>
        </w:tc>
        <w:tc>
          <w:tcPr>
            <w:tcW w:w="928" w:type="dxa"/>
            <w:shd w:val="clear" w:color="auto" w:fill="auto"/>
            <w:noWrap/>
            <w:hideMark/>
          </w:tcPr>
          <w:p w14:paraId="7DA8D286"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375</w:t>
            </w:r>
          </w:p>
        </w:tc>
        <w:tc>
          <w:tcPr>
            <w:tcW w:w="1403" w:type="dxa"/>
            <w:shd w:val="clear" w:color="auto" w:fill="auto"/>
            <w:noWrap/>
            <w:hideMark/>
          </w:tcPr>
          <w:p w14:paraId="50A15896"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133</w:t>
            </w:r>
          </w:p>
        </w:tc>
        <w:tc>
          <w:tcPr>
            <w:tcW w:w="963" w:type="dxa"/>
            <w:shd w:val="clear" w:color="auto" w:fill="auto"/>
            <w:noWrap/>
            <w:hideMark/>
          </w:tcPr>
          <w:p w14:paraId="58D060B6"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c>
          <w:tcPr>
            <w:tcW w:w="944" w:type="dxa"/>
            <w:shd w:val="clear" w:color="auto" w:fill="auto"/>
            <w:noWrap/>
            <w:hideMark/>
          </w:tcPr>
          <w:p w14:paraId="4D1B0760"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380</w:t>
            </w:r>
          </w:p>
        </w:tc>
      </w:tr>
      <w:tr w:rsidR="00A56F78" w:rsidRPr="00A56F78" w14:paraId="355CBD62" w14:textId="77777777" w:rsidTr="009D70E2">
        <w:trPr>
          <w:trHeight w:val="630"/>
        </w:trPr>
        <w:tc>
          <w:tcPr>
            <w:tcW w:w="603" w:type="dxa"/>
            <w:shd w:val="clear" w:color="auto" w:fill="auto"/>
            <w:noWrap/>
            <w:hideMark/>
          </w:tcPr>
          <w:p w14:paraId="3505586A"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35</w:t>
            </w:r>
          </w:p>
        </w:tc>
        <w:tc>
          <w:tcPr>
            <w:tcW w:w="3156" w:type="dxa"/>
            <w:shd w:val="clear" w:color="auto" w:fill="auto"/>
            <w:hideMark/>
          </w:tcPr>
          <w:p w14:paraId="291DA776"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Parka - Jaunās ielas skvērs (pie Parka ielas 24)</w:t>
            </w:r>
          </w:p>
        </w:tc>
        <w:tc>
          <w:tcPr>
            <w:tcW w:w="928" w:type="dxa"/>
            <w:shd w:val="clear" w:color="auto" w:fill="auto"/>
            <w:hideMark/>
          </w:tcPr>
          <w:p w14:paraId="71AE223F"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1198</w:t>
            </w:r>
          </w:p>
        </w:tc>
        <w:tc>
          <w:tcPr>
            <w:tcW w:w="1403" w:type="dxa"/>
            <w:shd w:val="clear" w:color="auto" w:fill="auto"/>
            <w:noWrap/>
            <w:hideMark/>
          </w:tcPr>
          <w:p w14:paraId="4064B68F"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126</w:t>
            </w:r>
          </w:p>
        </w:tc>
        <w:tc>
          <w:tcPr>
            <w:tcW w:w="963" w:type="dxa"/>
            <w:shd w:val="clear" w:color="auto" w:fill="auto"/>
            <w:noWrap/>
            <w:hideMark/>
          </w:tcPr>
          <w:p w14:paraId="72BC6689"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c>
          <w:tcPr>
            <w:tcW w:w="944" w:type="dxa"/>
            <w:shd w:val="clear" w:color="auto" w:fill="auto"/>
            <w:noWrap/>
            <w:hideMark/>
          </w:tcPr>
          <w:p w14:paraId="40B686C3"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 </w:t>
            </w:r>
          </w:p>
        </w:tc>
      </w:tr>
      <w:tr w:rsidR="00A56F78" w:rsidRPr="00A56F78" w14:paraId="284FF511" w14:textId="77777777" w:rsidTr="009D70E2">
        <w:trPr>
          <w:trHeight w:val="315"/>
        </w:trPr>
        <w:tc>
          <w:tcPr>
            <w:tcW w:w="603" w:type="dxa"/>
            <w:shd w:val="clear" w:color="auto" w:fill="auto"/>
            <w:noWrap/>
            <w:hideMark/>
          </w:tcPr>
          <w:p w14:paraId="41DA2A93"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lastRenderedPageBreak/>
              <w:t>36</w:t>
            </w:r>
          </w:p>
        </w:tc>
        <w:tc>
          <w:tcPr>
            <w:tcW w:w="3156" w:type="dxa"/>
            <w:shd w:val="clear" w:color="auto" w:fill="auto"/>
            <w:hideMark/>
          </w:tcPr>
          <w:p w14:paraId="69A0184D"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Parka iela pie Nr.36</w:t>
            </w:r>
          </w:p>
        </w:tc>
        <w:tc>
          <w:tcPr>
            <w:tcW w:w="928" w:type="dxa"/>
            <w:shd w:val="clear" w:color="auto" w:fill="auto"/>
            <w:hideMark/>
          </w:tcPr>
          <w:p w14:paraId="3DD12614"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82</w:t>
            </w:r>
          </w:p>
        </w:tc>
        <w:tc>
          <w:tcPr>
            <w:tcW w:w="1403" w:type="dxa"/>
            <w:shd w:val="clear" w:color="auto" w:fill="auto"/>
            <w:noWrap/>
            <w:hideMark/>
          </w:tcPr>
          <w:p w14:paraId="1BAE9A85"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43</w:t>
            </w:r>
          </w:p>
        </w:tc>
        <w:tc>
          <w:tcPr>
            <w:tcW w:w="963" w:type="dxa"/>
            <w:shd w:val="clear" w:color="auto" w:fill="auto"/>
            <w:noWrap/>
            <w:hideMark/>
          </w:tcPr>
          <w:p w14:paraId="146A9E36"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c>
          <w:tcPr>
            <w:tcW w:w="944" w:type="dxa"/>
            <w:shd w:val="clear" w:color="auto" w:fill="auto"/>
            <w:noWrap/>
            <w:hideMark/>
          </w:tcPr>
          <w:p w14:paraId="59443271"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 </w:t>
            </w:r>
          </w:p>
        </w:tc>
      </w:tr>
      <w:tr w:rsidR="00A56F78" w:rsidRPr="00A56F78" w14:paraId="4B3A0CE1" w14:textId="77777777" w:rsidTr="009D70E2">
        <w:trPr>
          <w:trHeight w:val="630"/>
        </w:trPr>
        <w:tc>
          <w:tcPr>
            <w:tcW w:w="603" w:type="dxa"/>
            <w:shd w:val="clear" w:color="auto" w:fill="auto"/>
            <w:noWrap/>
            <w:hideMark/>
          </w:tcPr>
          <w:p w14:paraId="1E7942C0"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37</w:t>
            </w:r>
          </w:p>
        </w:tc>
        <w:tc>
          <w:tcPr>
            <w:tcW w:w="3156" w:type="dxa"/>
            <w:shd w:val="clear" w:color="auto" w:fill="auto"/>
            <w:hideMark/>
          </w:tcPr>
          <w:p w14:paraId="2D0294B8"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 xml:space="preserve">Parka iela pie nr.9- </w:t>
            </w:r>
            <w:proofErr w:type="spellStart"/>
            <w:r w:rsidRPr="00A56F78">
              <w:rPr>
                <w:rFonts w:ascii="Times New Roman" w:eastAsia="Times New Roman" w:hAnsi="Times New Roman" w:cs="Times New Roman"/>
                <w:sz w:val="24"/>
                <w:szCs w:val="24"/>
                <w:lang w:eastAsia="lv-LV"/>
              </w:rPr>
              <w:t>Bahmaņa</w:t>
            </w:r>
            <w:proofErr w:type="spellEnd"/>
            <w:r w:rsidRPr="00A56F78">
              <w:rPr>
                <w:rFonts w:ascii="Times New Roman" w:eastAsia="Times New Roman" w:hAnsi="Times New Roman" w:cs="Times New Roman"/>
                <w:sz w:val="24"/>
                <w:szCs w:val="24"/>
                <w:lang w:eastAsia="lv-LV"/>
              </w:rPr>
              <w:t xml:space="preserve"> piemineklis (ar dzīvžogu cirpšanu)</w:t>
            </w:r>
          </w:p>
        </w:tc>
        <w:tc>
          <w:tcPr>
            <w:tcW w:w="928" w:type="dxa"/>
            <w:shd w:val="clear" w:color="auto" w:fill="auto"/>
            <w:hideMark/>
          </w:tcPr>
          <w:p w14:paraId="57102FEF"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c>
          <w:tcPr>
            <w:tcW w:w="1403" w:type="dxa"/>
            <w:shd w:val="clear" w:color="auto" w:fill="auto"/>
            <w:noWrap/>
            <w:hideMark/>
          </w:tcPr>
          <w:p w14:paraId="230BBC8B"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18</w:t>
            </w:r>
          </w:p>
        </w:tc>
        <w:tc>
          <w:tcPr>
            <w:tcW w:w="963" w:type="dxa"/>
            <w:shd w:val="clear" w:color="auto" w:fill="auto"/>
            <w:hideMark/>
          </w:tcPr>
          <w:p w14:paraId="144CD65F"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45</w:t>
            </w:r>
          </w:p>
        </w:tc>
        <w:tc>
          <w:tcPr>
            <w:tcW w:w="944" w:type="dxa"/>
            <w:shd w:val="clear" w:color="auto" w:fill="auto"/>
            <w:noWrap/>
            <w:hideMark/>
          </w:tcPr>
          <w:p w14:paraId="62C8C4FD"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 </w:t>
            </w:r>
          </w:p>
        </w:tc>
      </w:tr>
      <w:tr w:rsidR="00A56F78" w:rsidRPr="00A56F78" w14:paraId="26B0BD71" w14:textId="77777777" w:rsidTr="009D70E2">
        <w:trPr>
          <w:trHeight w:val="315"/>
        </w:trPr>
        <w:tc>
          <w:tcPr>
            <w:tcW w:w="603" w:type="dxa"/>
            <w:shd w:val="clear" w:color="auto" w:fill="auto"/>
            <w:noWrap/>
            <w:hideMark/>
          </w:tcPr>
          <w:p w14:paraId="0D0CEDF5"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38</w:t>
            </w:r>
          </w:p>
        </w:tc>
        <w:tc>
          <w:tcPr>
            <w:tcW w:w="3156" w:type="dxa"/>
            <w:shd w:val="clear" w:color="auto" w:fill="auto"/>
            <w:hideMark/>
          </w:tcPr>
          <w:p w14:paraId="441177CA"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Dārza ielas Nr.7 transformators</w:t>
            </w:r>
          </w:p>
        </w:tc>
        <w:tc>
          <w:tcPr>
            <w:tcW w:w="928" w:type="dxa"/>
            <w:shd w:val="clear" w:color="auto" w:fill="auto"/>
            <w:hideMark/>
          </w:tcPr>
          <w:p w14:paraId="6D2D6B87"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22</w:t>
            </w:r>
          </w:p>
        </w:tc>
        <w:tc>
          <w:tcPr>
            <w:tcW w:w="1403" w:type="dxa"/>
            <w:shd w:val="clear" w:color="auto" w:fill="auto"/>
            <w:noWrap/>
            <w:hideMark/>
          </w:tcPr>
          <w:p w14:paraId="02831082"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171</w:t>
            </w:r>
          </w:p>
        </w:tc>
        <w:tc>
          <w:tcPr>
            <w:tcW w:w="963" w:type="dxa"/>
            <w:shd w:val="clear" w:color="auto" w:fill="auto"/>
            <w:hideMark/>
          </w:tcPr>
          <w:p w14:paraId="791D0571"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c>
          <w:tcPr>
            <w:tcW w:w="944" w:type="dxa"/>
            <w:shd w:val="clear" w:color="auto" w:fill="auto"/>
            <w:noWrap/>
            <w:hideMark/>
          </w:tcPr>
          <w:p w14:paraId="6966C56C"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 </w:t>
            </w:r>
          </w:p>
        </w:tc>
      </w:tr>
      <w:tr w:rsidR="00A56F78" w:rsidRPr="00A56F78" w14:paraId="7F5F81AA" w14:textId="77777777" w:rsidTr="009D70E2">
        <w:trPr>
          <w:trHeight w:val="315"/>
        </w:trPr>
        <w:tc>
          <w:tcPr>
            <w:tcW w:w="603" w:type="dxa"/>
            <w:shd w:val="clear" w:color="auto" w:fill="auto"/>
            <w:noWrap/>
            <w:hideMark/>
          </w:tcPr>
          <w:p w14:paraId="65605F88"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39</w:t>
            </w:r>
          </w:p>
        </w:tc>
        <w:tc>
          <w:tcPr>
            <w:tcW w:w="3156" w:type="dxa"/>
            <w:shd w:val="clear" w:color="auto" w:fill="auto"/>
            <w:hideMark/>
          </w:tcPr>
          <w:p w14:paraId="3D3DC92F"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Jūras iela Nr.15</w:t>
            </w:r>
          </w:p>
        </w:tc>
        <w:tc>
          <w:tcPr>
            <w:tcW w:w="928" w:type="dxa"/>
            <w:shd w:val="clear" w:color="auto" w:fill="auto"/>
            <w:hideMark/>
          </w:tcPr>
          <w:p w14:paraId="065BF5AE"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96</w:t>
            </w:r>
          </w:p>
        </w:tc>
        <w:tc>
          <w:tcPr>
            <w:tcW w:w="1403" w:type="dxa"/>
            <w:shd w:val="clear" w:color="auto" w:fill="auto"/>
            <w:noWrap/>
            <w:hideMark/>
          </w:tcPr>
          <w:p w14:paraId="10ECD361"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50</w:t>
            </w:r>
          </w:p>
        </w:tc>
        <w:tc>
          <w:tcPr>
            <w:tcW w:w="963" w:type="dxa"/>
            <w:shd w:val="clear" w:color="auto" w:fill="auto"/>
            <w:noWrap/>
            <w:hideMark/>
          </w:tcPr>
          <w:p w14:paraId="6875E86F"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 </w:t>
            </w:r>
          </w:p>
        </w:tc>
        <w:tc>
          <w:tcPr>
            <w:tcW w:w="944" w:type="dxa"/>
            <w:shd w:val="clear" w:color="auto" w:fill="auto"/>
            <w:noWrap/>
            <w:hideMark/>
          </w:tcPr>
          <w:p w14:paraId="0E62CD02"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 </w:t>
            </w:r>
          </w:p>
        </w:tc>
      </w:tr>
      <w:tr w:rsidR="00A56F78" w:rsidRPr="00A56F78" w14:paraId="2216794D" w14:textId="77777777" w:rsidTr="009D70E2">
        <w:trPr>
          <w:trHeight w:val="630"/>
        </w:trPr>
        <w:tc>
          <w:tcPr>
            <w:tcW w:w="603" w:type="dxa"/>
            <w:shd w:val="clear" w:color="auto" w:fill="auto"/>
            <w:noWrap/>
            <w:hideMark/>
          </w:tcPr>
          <w:p w14:paraId="0DFE62F4"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40</w:t>
            </w:r>
          </w:p>
        </w:tc>
        <w:tc>
          <w:tcPr>
            <w:tcW w:w="3156" w:type="dxa"/>
            <w:shd w:val="clear" w:color="auto" w:fill="auto"/>
            <w:hideMark/>
          </w:tcPr>
          <w:p w14:paraId="7326D86B"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Svērs pie Zāles ielas Nr.6 (strūklaka)</w:t>
            </w:r>
          </w:p>
        </w:tc>
        <w:tc>
          <w:tcPr>
            <w:tcW w:w="928" w:type="dxa"/>
            <w:shd w:val="clear" w:color="auto" w:fill="auto"/>
            <w:hideMark/>
          </w:tcPr>
          <w:p w14:paraId="34498066"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175</w:t>
            </w:r>
          </w:p>
        </w:tc>
        <w:tc>
          <w:tcPr>
            <w:tcW w:w="1403" w:type="dxa"/>
            <w:shd w:val="clear" w:color="auto" w:fill="auto"/>
            <w:noWrap/>
            <w:hideMark/>
          </w:tcPr>
          <w:p w14:paraId="02CFA8E4"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45</w:t>
            </w:r>
          </w:p>
        </w:tc>
        <w:tc>
          <w:tcPr>
            <w:tcW w:w="963" w:type="dxa"/>
            <w:shd w:val="clear" w:color="auto" w:fill="auto"/>
            <w:noWrap/>
            <w:hideMark/>
          </w:tcPr>
          <w:p w14:paraId="738EF284"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 </w:t>
            </w:r>
          </w:p>
        </w:tc>
        <w:tc>
          <w:tcPr>
            <w:tcW w:w="944" w:type="dxa"/>
            <w:shd w:val="clear" w:color="auto" w:fill="auto"/>
            <w:noWrap/>
            <w:hideMark/>
          </w:tcPr>
          <w:p w14:paraId="4DFA9AEE"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 </w:t>
            </w:r>
          </w:p>
        </w:tc>
      </w:tr>
      <w:tr w:rsidR="00A56F78" w:rsidRPr="00A56F78" w14:paraId="4A3CA9A5" w14:textId="77777777" w:rsidTr="009D70E2">
        <w:trPr>
          <w:trHeight w:val="630"/>
        </w:trPr>
        <w:tc>
          <w:tcPr>
            <w:tcW w:w="603" w:type="dxa"/>
            <w:shd w:val="clear" w:color="auto" w:fill="auto"/>
            <w:noWrap/>
            <w:hideMark/>
          </w:tcPr>
          <w:p w14:paraId="53383478"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41</w:t>
            </w:r>
          </w:p>
        </w:tc>
        <w:tc>
          <w:tcPr>
            <w:tcW w:w="3156" w:type="dxa"/>
            <w:shd w:val="clear" w:color="auto" w:fill="auto"/>
            <w:hideMark/>
          </w:tcPr>
          <w:p w14:paraId="2E41D3F5"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 xml:space="preserve">Lauku iela teritorija ap gāzes </w:t>
            </w:r>
            <w:proofErr w:type="spellStart"/>
            <w:r w:rsidRPr="00A56F78">
              <w:rPr>
                <w:rFonts w:ascii="Times New Roman" w:eastAsia="Times New Roman" w:hAnsi="Times New Roman" w:cs="Times New Roman"/>
                <w:sz w:val="24"/>
                <w:szCs w:val="24"/>
                <w:lang w:eastAsia="lv-LV"/>
              </w:rPr>
              <w:t>uzpildes</w:t>
            </w:r>
            <w:proofErr w:type="spellEnd"/>
            <w:r w:rsidRPr="00A56F78">
              <w:rPr>
                <w:rFonts w:ascii="Times New Roman" w:eastAsia="Times New Roman" w:hAnsi="Times New Roman" w:cs="Times New Roman"/>
                <w:sz w:val="24"/>
                <w:szCs w:val="24"/>
                <w:lang w:eastAsia="lv-LV"/>
              </w:rPr>
              <w:t xml:space="preserve"> laukumu</w:t>
            </w:r>
          </w:p>
        </w:tc>
        <w:tc>
          <w:tcPr>
            <w:tcW w:w="928" w:type="dxa"/>
            <w:shd w:val="clear" w:color="auto" w:fill="auto"/>
            <w:hideMark/>
          </w:tcPr>
          <w:p w14:paraId="2E6D3B37"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c>
          <w:tcPr>
            <w:tcW w:w="1403" w:type="dxa"/>
            <w:shd w:val="clear" w:color="auto" w:fill="auto"/>
            <w:noWrap/>
            <w:hideMark/>
          </w:tcPr>
          <w:p w14:paraId="2F858552"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c>
          <w:tcPr>
            <w:tcW w:w="963" w:type="dxa"/>
            <w:shd w:val="clear" w:color="auto" w:fill="auto"/>
            <w:noWrap/>
            <w:hideMark/>
          </w:tcPr>
          <w:p w14:paraId="30587A8C"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300</w:t>
            </w:r>
          </w:p>
        </w:tc>
        <w:tc>
          <w:tcPr>
            <w:tcW w:w="944" w:type="dxa"/>
            <w:shd w:val="clear" w:color="auto" w:fill="auto"/>
            <w:noWrap/>
            <w:hideMark/>
          </w:tcPr>
          <w:p w14:paraId="4D622BF1"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 </w:t>
            </w:r>
          </w:p>
        </w:tc>
      </w:tr>
      <w:tr w:rsidR="00A56F78" w:rsidRPr="00A56F78" w14:paraId="340DF8D9" w14:textId="77777777" w:rsidTr="009D70E2">
        <w:trPr>
          <w:trHeight w:val="315"/>
        </w:trPr>
        <w:tc>
          <w:tcPr>
            <w:tcW w:w="603" w:type="dxa"/>
            <w:shd w:val="clear" w:color="auto" w:fill="auto"/>
            <w:noWrap/>
            <w:hideMark/>
          </w:tcPr>
          <w:p w14:paraId="14450AC4"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42</w:t>
            </w:r>
          </w:p>
        </w:tc>
        <w:tc>
          <w:tcPr>
            <w:tcW w:w="3156" w:type="dxa"/>
            <w:shd w:val="clear" w:color="auto" w:fill="auto"/>
            <w:hideMark/>
          </w:tcPr>
          <w:p w14:paraId="37BAC34A"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Iekšpagalms  pie Pasta ielas Nr.12</w:t>
            </w:r>
          </w:p>
        </w:tc>
        <w:tc>
          <w:tcPr>
            <w:tcW w:w="928" w:type="dxa"/>
            <w:shd w:val="clear" w:color="auto" w:fill="auto"/>
            <w:hideMark/>
          </w:tcPr>
          <w:p w14:paraId="12E2CFAB"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50</w:t>
            </w:r>
          </w:p>
        </w:tc>
        <w:tc>
          <w:tcPr>
            <w:tcW w:w="1403" w:type="dxa"/>
            <w:shd w:val="clear" w:color="auto" w:fill="auto"/>
            <w:noWrap/>
            <w:hideMark/>
          </w:tcPr>
          <w:p w14:paraId="2245882C"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c>
          <w:tcPr>
            <w:tcW w:w="963" w:type="dxa"/>
            <w:shd w:val="clear" w:color="auto" w:fill="auto"/>
            <w:noWrap/>
            <w:hideMark/>
          </w:tcPr>
          <w:p w14:paraId="6085CA89"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2214</w:t>
            </w:r>
          </w:p>
        </w:tc>
        <w:tc>
          <w:tcPr>
            <w:tcW w:w="944" w:type="dxa"/>
            <w:shd w:val="clear" w:color="auto" w:fill="auto"/>
            <w:noWrap/>
            <w:hideMark/>
          </w:tcPr>
          <w:p w14:paraId="07B7DFB6"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 </w:t>
            </w:r>
          </w:p>
        </w:tc>
      </w:tr>
      <w:tr w:rsidR="00A56F78" w:rsidRPr="00A56F78" w14:paraId="5FD8122A" w14:textId="77777777" w:rsidTr="009D70E2">
        <w:trPr>
          <w:trHeight w:val="315"/>
        </w:trPr>
        <w:tc>
          <w:tcPr>
            <w:tcW w:w="603" w:type="dxa"/>
            <w:shd w:val="clear" w:color="auto" w:fill="auto"/>
            <w:noWrap/>
            <w:hideMark/>
          </w:tcPr>
          <w:p w14:paraId="17106B5C"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43</w:t>
            </w:r>
          </w:p>
        </w:tc>
        <w:tc>
          <w:tcPr>
            <w:tcW w:w="3156" w:type="dxa"/>
            <w:shd w:val="clear" w:color="auto" w:fill="auto"/>
            <w:hideMark/>
          </w:tcPr>
          <w:p w14:paraId="6BF369AF"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Skvērs pretī Pienotavai</w:t>
            </w:r>
          </w:p>
        </w:tc>
        <w:tc>
          <w:tcPr>
            <w:tcW w:w="928" w:type="dxa"/>
            <w:shd w:val="clear" w:color="auto" w:fill="auto"/>
            <w:hideMark/>
          </w:tcPr>
          <w:p w14:paraId="742A406D"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356</w:t>
            </w:r>
          </w:p>
        </w:tc>
        <w:tc>
          <w:tcPr>
            <w:tcW w:w="1403" w:type="dxa"/>
            <w:shd w:val="clear" w:color="auto" w:fill="auto"/>
            <w:noWrap/>
            <w:hideMark/>
          </w:tcPr>
          <w:p w14:paraId="13F69E7F"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71</w:t>
            </w:r>
          </w:p>
        </w:tc>
        <w:tc>
          <w:tcPr>
            <w:tcW w:w="963" w:type="dxa"/>
            <w:shd w:val="clear" w:color="auto" w:fill="auto"/>
            <w:noWrap/>
            <w:hideMark/>
          </w:tcPr>
          <w:p w14:paraId="772B1C37"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c>
          <w:tcPr>
            <w:tcW w:w="944" w:type="dxa"/>
            <w:shd w:val="clear" w:color="auto" w:fill="auto"/>
            <w:noWrap/>
            <w:hideMark/>
          </w:tcPr>
          <w:p w14:paraId="4BE65F05"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 </w:t>
            </w:r>
          </w:p>
        </w:tc>
      </w:tr>
      <w:tr w:rsidR="00A56F78" w:rsidRPr="00A56F78" w14:paraId="20DCF587" w14:textId="77777777" w:rsidTr="009D70E2">
        <w:trPr>
          <w:trHeight w:val="315"/>
        </w:trPr>
        <w:tc>
          <w:tcPr>
            <w:tcW w:w="603" w:type="dxa"/>
            <w:shd w:val="clear" w:color="auto" w:fill="auto"/>
            <w:noWrap/>
            <w:hideMark/>
          </w:tcPr>
          <w:p w14:paraId="7F3DBCCE"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44</w:t>
            </w:r>
          </w:p>
        </w:tc>
        <w:tc>
          <w:tcPr>
            <w:tcW w:w="3156" w:type="dxa"/>
            <w:shd w:val="clear" w:color="auto" w:fill="auto"/>
            <w:hideMark/>
          </w:tcPr>
          <w:p w14:paraId="7E812C15"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Skvērs pie Pienotavas</w:t>
            </w:r>
          </w:p>
        </w:tc>
        <w:tc>
          <w:tcPr>
            <w:tcW w:w="928" w:type="dxa"/>
            <w:shd w:val="clear" w:color="auto" w:fill="auto"/>
            <w:hideMark/>
          </w:tcPr>
          <w:p w14:paraId="3C852E92"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117</w:t>
            </w:r>
          </w:p>
        </w:tc>
        <w:tc>
          <w:tcPr>
            <w:tcW w:w="1403" w:type="dxa"/>
            <w:shd w:val="clear" w:color="auto" w:fill="auto"/>
            <w:noWrap/>
            <w:hideMark/>
          </w:tcPr>
          <w:p w14:paraId="5C586424"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138</w:t>
            </w:r>
          </w:p>
        </w:tc>
        <w:tc>
          <w:tcPr>
            <w:tcW w:w="963" w:type="dxa"/>
            <w:shd w:val="clear" w:color="auto" w:fill="auto"/>
            <w:noWrap/>
            <w:hideMark/>
          </w:tcPr>
          <w:p w14:paraId="46068F65"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c>
          <w:tcPr>
            <w:tcW w:w="944" w:type="dxa"/>
            <w:shd w:val="clear" w:color="auto" w:fill="auto"/>
            <w:noWrap/>
            <w:hideMark/>
          </w:tcPr>
          <w:p w14:paraId="04B7F920"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 </w:t>
            </w:r>
          </w:p>
        </w:tc>
      </w:tr>
      <w:tr w:rsidR="00A56F78" w:rsidRPr="00A56F78" w14:paraId="048E0F15" w14:textId="77777777" w:rsidTr="009D70E2">
        <w:trPr>
          <w:trHeight w:val="315"/>
        </w:trPr>
        <w:tc>
          <w:tcPr>
            <w:tcW w:w="603" w:type="dxa"/>
            <w:shd w:val="clear" w:color="auto" w:fill="auto"/>
            <w:noWrap/>
            <w:hideMark/>
          </w:tcPr>
          <w:p w14:paraId="57C3F8A9"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45</w:t>
            </w:r>
          </w:p>
        </w:tc>
        <w:tc>
          <w:tcPr>
            <w:tcW w:w="3156" w:type="dxa"/>
            <w:shd w:val="clear" w:color="auto" w:fill="auto"/>
            <w:hideMark/>
          </w:tcPr>
          <w:p w14:paraId="14274337"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Burtnieku- Lībiešu ielas</w:t>
            </w:r>
          </w:p>
        </w:tc>
        <w:tc>
          <w:tcPr>
            <w:tcW w:w="928" w:type="dxa"/>
            <w:shd w:val="clear" w:color="auto" w:fill="auto"/>
            <w:hideMark/>
          </w:tcPr>
          <w:p w14:paraId="414A43F6"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180</w:t>
            </w:r>
          </w:p>
        </w:tc>
        <w:tc>
          <w:tcPr>
            <w:tcW w:w="1403" w:type="dxa"/>
            <w:shd w:val="clear" w:color="auto" w:fill="auto"/>
            <w:noWrap/>
            <w:hideMark/>
          </w:tcPr>
          <w:p w14:paraId="591E09EF"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120</w:t>
            </w:r>
          </w:p>
        </w:tc>
        <w:tc>
          <w:tcPr>
            <w:tcW w:w="963" w:type="dxa"/>
            <w:shd w:val="clear" w:color="auto" w:fill="auto"/>
            <w:noWrap/>
            <w:hideMark/>
          </w:tcPr>
          <w:p w14:paraId="7070004B"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c>
          <w:tcPr>
            <w:tcW w:w="944" w:type="dxa"/>
            <w:shd w:val="clear" w:color="auto" w:fill="auto"/>
            <w:noWrap/>
            <w:hideMark/>
          </w:tcPr>
          <w:p w14:paraId="13C841B9"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 </w:t>
            </w:r>
          </w:p>
        </w:tc>
      </w:tr>
      <w:tr w:rsidR="00A56F78" w:rsidRPr="00A56F78" w14:paraId="0B346871" w14:textId="77777777" w:rsidTr="009D70E2">
        <w:trPr>
          <w:trHeight w:val="315"/>
        </w:trPr>
        <w:tc>
          <w:tcPr>
            <w:tcW w:w="603" w:type="dxa"/>
            <w:shd w:val="clear" w:color="auto" w:fill="auto"/>
            <w:noWrap/>
            <w:hideMark/>
          </w:tcPr>
          <w:p w14:paraId="58E546EF"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46</w:t>
            </w:r>
          </w:p>
        </w:tc>
        <w:tc>
          <w:tcPr>
            <w:tcW w:w="3156" w:type="dxa"/>
            <w:shd w:val="clear" w:color="auto" w:fill="auto"/>
            <w:hideMark/>
          </w:tcPr>
          <w:p w14:paraId="6EDF2267"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Baznīcas stāvlaukums</w:t>
            </w:r>
          </w:p>
        </w:tc>
        <w:tc>
          <w:tcPr>
            <w:tcW w:w="928" w:type="dxa"/>
            <w:shd w:val="clear" w:color="auto" w:fill="auto"/>
            <w:hideMark/>
          </w:tcPr>
          <w:p w14:paraId="0137B29F"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132</w:t>
            </w:r>
          </w:p>
        </w:tc>
        <w:tc>
          <w:tcPr>
            <w:tcW w:w="1403" w:type="dxa"/>
            <w:shd w:val="clear" w:color="auto" w:fill="auto"/>
            <w:noWrap/>
            <w:hideMark/>
          </w:tcPr>
          <w:p w14:paraId="50CC3223"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633</w:t>
            </w:r>
          </w:p>
        </w:tc>
        <w:tc>
          <w:tcPr>
            <w:tcW w:w="963" w:type="dxa"/>
            <w:shd w:val="clear" w:color="auto" w:fill="auto"/>
            <w:noWrap/>
            <w:hideMark/>
          </w:tcPr>
          <w:p w14:paraId="44AC4148"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c>
          <w:tcPr>
            <w:tcW w:w="944" w:type="dxa"/>
            <w:shd w:val="clear" w:color="auto" w:fill="auto"/>
            <w:noWrap/>
            <w:hideMark/>
          </w:tcPr>
          <w:p w14:paraId="1F5140EC"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 </w:t>
            </w:r>
          </w:p>
        </w:tc>
      </w:tr>
      <w:tr w:rsidR="00A56F78" w:rsidRPr="00A56F78" w14:paraId="1A330E92" w14:textId="77777777" w:rsidTr="009D70E2">
        <w:trPr>
          <w:trHeight w:val="315"/>
        </w:trPr>
        <w:tc>
          <w:tcPr>
            <w:tcW w:w="603" w:type="dxa"/>
            <w:shd w:val="clear" w:color="auto" w:fill="auto"/>
            <w:noWrap/>
            <w:hideMark/>
          </w:tcPr>
          <w:p w14:paraId="74976E32"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47</w:t>
            </w:r>
          </w:p>
        </w:tc>
        <w:tc>
          <w:tcPr>
            <w:tcW w:w="3156" w:type="dxa"/>
            <w:shd w:val="clear" w:color="auto" w:fill="auto"/>
            <w:hideMark/>
          </w:tcPr>
          <w:p w14:paraId="706B6860"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 </w:t>
            </w:r>
          </w:p>
        </w:tc>
        <w:tc>
          <w:tcPr>
            <w:tcW w:w="928" w:type="dxa"/>
            <w:shd w:val="clear" w:color="auto" w:fill="auto"/>
            <w:hideMark/>
          </w:tcPr>
          <w:p w14:paraId="63902096"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 </w:t>
            </w:r>
          </w:p>
        </w:tc>
        <w:tc>
          <w:tcPr>
            <w:tcW w:w="1403" w:type="dxa"/>
            <w:shd w:val="clear" w:color="auto" w:fill="auto"/>
            <w:noWrap/>
            <w:hideMark/>
          </w:tcPr>
          <w:p w14:paraId="2B3F021F"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 </w:t>
            </w:r>
          </w:p>
        </w:tc>
        <w:tc>
          <w:tcPr>
            <w:tcW w:w="963" w:type="dxa"/>
            <w:shd w:val="clear" w:color="auto" w:fill="auto"/>
            <w:noWrap/>
            <w:hideMark/>
          </w:tcPr>
          <w:p w14:paraId="2B411AC2"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 </w:t>
            </w:r>
          </w:p>
        </w:tc>
        <w:tc>
          <w:tcPr>
            <w:tcW w:w="944" w:type="dxa"/>
            <w:shd w:val="clear" w:color="auto" w:fill="auto"/>
            <w:noWrap/>
            <w:hideMark/>
          </w:tcPr>
          <w:p w14:paraId="7BAC407E"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 </w:t>
            </w:r>
          </w:p>
        </w:tc>
      </w:tr>
      <w:tr w:rsidR="00A56F78" w:rsidRPr="00A56F78" w14:paraId="5DC229FA" w14:textId="77777777" w:rsidTr="009D70E2">
        <w:trPr>
          <w:trHeight w:val="630"/>
        </w:trPr>
        <w:tc>
          <w:tcPr>
            <w:tcW w:w="603" w:type="dxa"/>
            <w:shd w:val="clear" w:color="auto" w:fill="auto"/>
            <w:hideMark/>
          </w:tcPr>
          <w:p w14:paraId="33C2C6FD"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48</w:t>
            </w:r>
          </w:p>
        </w:tc>
        <w:tc>
          <w:tcPr>
            <w:tcW w:w="3156" w:type="dxa"/>
            <w:shd w:val="clear" w:color="auto" w:fill="auto"/>
            <w:hideMark/>
          </w:tcPr>
          <w:p w14:paraId="5258AA7B"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Auto stāvlaukums pie Klostera ielas</w:t>
            </w:r>
          </w:p>
        </w:tc>
        <w:tc>
          <w:tcPr>
            <w:tcW w:w="928" w:type="dxa"/>
            <w:shd w:val="clear" w:color="auto" w:fill="auto"/>
            <w:hideMark/>
          </w:tcPr>
          <w:p w14:paraId="2E9110F8"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114</w:t>
            </w:r>
          </w:p>
        </w:tc>
        <w:tc>
          <w:tcPr>
            <w:tcW w:w="1403" w:type="dxa"/>
            <w:shd w:val="clear" w:color="auto" w:fill="auto"/>
            <w:noWrap/>
            <w:hideMark/>
          </w:tcPr>
          <w:p w14:paraId="0E44BD3C"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487</w:t>
            </w:r>
          </w:p>
        </w:tc>
        <w:tc>
          <w:tcPr>
            <w:tcW w:w="963" w:type="dxa"/>
            <w:shd w:val="clear" w:color="auto" w:fill="auto"/>
            <w:noWrap/>
            <w:hideMark/>
          </w:tcPr>
          <w:p w14:paraId="7E1C50AE"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c>
          <w:tcPr>
            <w:tcW w:w="944" w:type="dxa"/>
            <w:shd w:val="clear" w:color="auto" w:fill="auto"/>
            <w:noWrap/>
            <w:hideMark/>
          </w:tcPr>
          <w:p w14:paraId="1F5011A8"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 </w:t>
            </w:r>
          </w:p>
        </w:tc>
      </w:tr>
      <w:tr w:rsidR="00A56F78" w:rsidRPr="00A56F78" w14:paraId="71EBED37" w14:textId="77777777" w:rsidTr="009D70E2">
        <w:trPr>
          <w:trHeight w:val="630"/>
        </w:trPr>
        <w:tc>
          <w:tcPr>
            <w:tcW w:w="603" w:type="dxa"/>
            <w:shd w:val="clear" w:color="auto" w:fill="auto"/>
            <w:hideMark/>
          </w:tcPr>
          <w:p w14:paraId="7CD154C0"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49</w:t>
            </w:r>
          </w:p>
        </w:tc>
        <w:tc>
          <w:tcPr>
            <w:tcW w:w="3156" w:type="dxa"/>
            <w:shd w:val="clear" w:color="auto" w:fill="auto"/>
            <w:hideMark/>
          </w:tcPr>
          <w:p w14:paraId="05AD5066"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 xml:space="preserve">Gājēju iela no </w:t>
            </w:r>
            <w:proofErr w:type="spellStart"/>
            <w:r w:rsidRPr="00A56F78">
              <w:rPr>
                <w:rFonts w:ascii="Times New Roman" w:eastAsia="Times New Roman" w:hAnsi="Times New Roman" w:cs="Times New Roman"/>
                <w:sz w:val="24"/>
                <w:szCs w:val="24"/>
                <w:lang w:eastAsia="lv-LV"/>
              </w:rPr>
              <w:t>Cēsu</w:t>
            </w:r>
            <w:proofErr w:type="spellEnd"/>
            <w:r w:rsidRPr="00A56F78">
              <w:rPr>
                <w:rFonts w:ascii="Times New Roman" w:eastAsia="Times New Roman" w:hAnsi="Times New Roman" w:cs="Times New Roman"/>
                <w:sz w:val="24"/>
                <w:szCs w:val="24"/>
                <w:lang w:eastAsia="lv-LV"/>
              </w:rPr>
              <w:t xml:space="preserve"> ielas līdz Dailes ielai</w:t>
            </w:r>
          </w:p>
        </w:tc>
        <w:tc>
          <w:tcPr>
            <w:tcW w:w="928" w:type="dxa"/>
            <w:shd w:val="clear" w:color="auto" w:fill="auto"/>
            <w:hideMark/>
          </w:tcPr>
          <w:p w14:paraId="64F21C43"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140</w:t>
            </w:r>
          </w:p>
        </w:tc>
        <w:tc>
          <w:tcPr>
            <w:tcW w:w="1403" w:type="dxa"/>
            <w:shd w:val="clear" w:color="auto" w:fill="auto"/>
            <w:noWrap/>
            <w:hideMark/>
          </w:tcPr>
          <w:p w14:paraId="373333EC"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4</w:t>
            </w:r>
          </w:p>
        </w:tc>
        <w:tc>
          <w:tcPr>
            <w:tcW w:w="963" w:type="dxa"/>
            <w:shd w:val="clear" w:color="auto" w:fill="auto"/>
            <w:noWrap/>
            <w:hideMark/>
          </w:tcPr>
          <w:p w14:paraId="425BA8B2"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c>
          <w:tcPr>
            <w:tcW w:w="944" w:type="dxa"/>
            <w:shd w:val="clear" w:color="auto" w:fill="auto"/>
            <w:noWrap/>
            <w:hideMark/>
          </w:tcPr>
          <w:p w14:paraId="516384D6"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 </w:t>
            </w:r>
          </w:p>
        </w:tc>
      </w:tr>
      <w:tr w:rsidR="00A56F78" w:rsidRPr="00A56F78" w14:paraId="583D5FCD" w14:textId="77777777" w:rsidTr="009D70E2">
        <w:trPr>
          <w:trHeight w:val="630"/>
        </w:trPr>
        <w:tc>
          <w:tcPr>
            <w:tcW w:w="603" w:type="dxa"/>
            <w:shd w:val="clear" w:color="auto" w:fill="auto"/>
            <w:hideMark/>
          </w:tcPr>
          <w:p w14:paraId="02F85144"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50</w:t>
            </w:r>
          </w:p>
        </w:tc>
        <w:tc>
          <w:tcPr>
            <w:tcW w:w="3156" w:type="dxa"/>
            <w:shd w:val="clear" w:color="auto" w:fill="auto"/>
            <w:hideMark/>
          </w:tcPr>
          <w:p w14:paraId="0B5261F7"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 xml:space="preserve">Auto stāvlaukums pie Dailes- Torņa ielām </w:t>
            </w:r>
          </w:p>
        </w:tc>
        <w:tc>
          <w:tcPr>
            <w:tcW w:w="928" w:type="dxa"/>
            <w:shd w:val="clear" w:color="auto" w:fill="auto"/>
            <w:hideMark/>
          </w:tcPr>
          <w:p w14:paraId="7285066A"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178</w:t>
            </w:r>
          </w:p>
        </w:tc>
        <w:tc>
          <w:tcPr>
            <w:tcW w:w="1403" w:type="dxa"/>
            <w:shd w:val="clear" w:color="auto" w:fill="auto"/>
            <w:noWrap/>
            <w:hideMark/>
          </w:tcPr>
          <w:p w14:paraId="7453FE7E"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1356</w:t>
            </w:r>
          </w:p>
        </w:tc>
        <w:tc>
          <w:tcPr>
            <w:tcW w:w="963" w:type="dxa"/>
            <w:shd w:val="clear" w:color="auto" w:fill="auto"/>
            <w:noWrap/>
            <w:hideMark/>
          </w:tcPr>
          <w:p w14:paraId="55570B5A"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c>
          <w:tcPr>
            <w:tcW w:w="944" w:type="dxa"/>
            <w:shd w:val="clear" w:color="auto" w:fill="auto"/>
            <w:noWrap/>
            <w:hideMark/>
          </w:tcPr>
          <w:p w14:paraId="075B64F9"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 </w:t>
            </w:r>
          </w:p>
        </w:tc>
      </w:tr>
      <w:tr w:rsidR="00A56F78" w:rsidRPr="00A56F78" w14:paraId="0D0BF1D0" w14:textId="77777777" w:rsidTr="009D70E2">
        <w:trPr>
          <w:trHeight w:val="945"/>
        </w:trPr>
        <w:tc>
          <w:tcPr>
            <w:tcW w:w="603" w:type="dxa"/>
            <w:shd w:val="clear" w:color="auto" w:fill="auto"/>
            <w:hideMark/>
          </w:tcPr>
          <w:p w14:paraId="45910FEB"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51</w:t>
            </w:r>
          </w:p>
        </w:tc>
        <w:tc>
          <w:tcPr>
            <w:tcW w:w="3156" w:type="dxa"/>
            <w:shd w:val="clear" w:color="auto" w:fill="auto"/>
            <w:hideMark/>
          </w:tcPr>
          <w:p w14:paraId="691C790B"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proofErr w:type="spellStart"/>
            <w:r w:rsidRPr="00A56F78">
              <w:rPr>
                <w:rFonts w:ascii="Times New Roman" w:eastAsia="Times New Roman" w:hAnsi="Times New Roman" w:cs="Times New Roman"/>
                <w:sz w:val="24"/>
                <w:szCs w:val="24"/>
                <w:lang w:eastAsia="lv-LV"/>
              </w:rPr>
              <w:t>Estrāde,soli,celiņi</w:t>
            </w:r>
            <w:proofErr w:type="spellEnd"/>
            <w:r w:rsidRPr="00A56F78">
              <w:rPr>
                <w:rFonts w:ascii="Times New Roman" w:eastAsia="Times New Roman" w:hAnsi="Times New Roman" w:cs="Times New Roman"/>
                <w:sz w:val="24"/>
                <w:szCs w:val="24"/>
                <w:lang w:eastAsia="lv-LV"/>
              </w:rPr>
              <w:t xml:space="preserve"> un pieguļošā teritorija (slīpās nogāzes, bērzu birzs)</w:t>
            </w:r>
          </w:p>
        </w:tc>
        <w:tc>
          <w:tcPr>
            <w:tcW w:w="928" w:type="dxa"/>
            <w:shd w:val="clear" w:color="auto" w:fill="auto"/>
            <w:hideMark/>
          </w:tcPr>
          <w:p w14:paraId="045C9090"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36</w:t>
            </w:r>
          </w:p>
        </w:tc>
        <w:tc>
          <w:tcPr>
            <w:tcW w:w="1403" w:type="dxa"/>
            <w:shd w:val="clear" w:color="auto" w:fill="auto"/>
            <w:noWrap/>
            <w:hideMark/>
          </w:tcPr>
          <w:p w14:paraId="6E229790"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32</w:t>
            </w:r>
          </w:p>
        </w:tc>
        <w:tc>
          <w:tcPr>
            <w:tcW w:w="963" w:type="dxa"/>
            <w:shd w:val="clear" w:color="auto" w:fill="auto"/>
            <w:noWrap/>
            <w:hideMark/>
          </w:tcPr>
          <w:p w14:paraId="401D5271"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c>
          <w:tcPr>
            <w:tcW w:w="944" w:type="dxa"/>
            <w:shd w:val="clear" w:color="auto" w:fill="auto"/>
            <w:noWrap/>
            <w:hideMark/>
          </w:tcPr>
          <w:p w14:paraId="3FF09EE1"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 </w:t>
            </w:r>
          </w:p>
        </w:tc>
      </w:tr>
      <w:tr w:rsidR="00A56F78" w:rsidRPr="00A56F78" w14:paraId="6427F93F" w14:textId="77777777" w:rsidTr="009D70E2">
        <w:trPr>
          <w:trHeight w:val="630"/>
        </w:trPr>
        <w:tc>
          <w:tcPr>
            <w:tcW w:w="603" w:type="dxa"/>
            <w:shd w:val="clear" w:color="auto" w:fill="auto"/>
            <w:hideMark/>
          </w:tcPr>
          <w:p w14:paraId="1E486466"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52</w:t>
            </w:r>
          </w:p>
        </w:tc>
        <w:tc>
          <w:tcPr>
            <w:tcW w:w="3156" w:type="dxa"/>
            <w:shd w:val="clear" w:color="auto" w:fill="auto"/>
            <w:hideMark/>
          </w:tcPr>
          <w:p w14:paraId="5A405A7F"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Teritorija pirms estrādes no Rīgas ielas puses</w:t>
            </w:r>
          </w:p>
        </w:tc>
        <w:tc>
          <w:tcPr>
            <w:tcW w:w="928" w:type="dxa"/>
            <w:shd w:val="clear" w:color="auto" w:fill="auto"/>
            <w:hideMark/>
          </w:tcPr>
          <w:p w14:paraId="71DC91E0"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44</w:t>
            </w:r>
          </w:p>
        </w:tc>
        <w:tc>
          <w:tcPr>
            <w:tcW w:w="1403" w:type="dxa"/>
            <w:shd w:val="clear" w:color="auto" w:fill="auto"/>
            <w:noWrap/>
            <w:hideMark/>
          </w:tcPr>
          <w:p w14:paraId="35D5331D"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175</w:t>
            </w:r>
          </w:p>
        </w:tc>
        <w:tc>
          <w:tcPr>
            <w:tcW w:w="963" w:type="dxa"/>
            <w:shd w:val="clear" w:color="auto" w:fill="auto"/>
            <w:noWrap/>
            <w:hideMark/>
          </w:tcPr>
          <w:p w14:paraId="4F16B960"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1393</w:t>
            </w:r>
          </w:p>
        </w:tc>
        <w:tc>
          <w:tcPr>
            <w:tcW w:w="944" w:type="dxa"/>
            <w:shd w:val="clear" w:color="auto" w:fill="auto"/>
            <w:noWrap/>
            <w:hideMark/>
          </w:tcPr>
          <w:p w14:paraId="35D2698C"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 </w:t>
            </w:r>
          </w:p>
        </w:tc>
      </w:tr>
      <w:tr w:rsidR="00A56F78" w:rsidRPr="00A56F78" w14:paraId="3008AFEC" w14:textId="77777777" w:rsidTr="009D70E2">
        <w:trPr>
          <w:trHeight w:val="945"/>
        </w:trPr>
        <w:tc>
          <w:tcPr>
            <w:tcW w:w="603" w:type="dxa"/>
            <w:shd w:val="clear" w:color="auto" w:fill="auto"/>
            <w:hideMark/>
          </w:tcPr>
          <w:p w14:paraId="6C91DA79"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53</w:t>
            </w:r>
          </w:p>
        </w:tc>
        <w:tc>
          <w:tcPr>
            <w:tcW w:w="3156" w:type="dxa"/>
            <w:shd w:val="clear" w:color="auto" w:fill="auto"/>
            <w:hideMark/>
          </w:tcPr>
          <w:p w14:paraId="32774613"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proofErr w:type="spellStart"/>
            <w:r w:rsidRPr="00A56F78">
              <w:rPr>
                <w:rFonts w:ascii="Times New Roman" w:eastAsia="Times New Roman" w:hAnsi="Times New Roman" w:cs="Times New Roman"/>
                <w:sz w:val="24"/>
                <w:szCs w:val="24"/>
                <w:lang w:eastAsia="lv-LV"/>
              </w:rPr>
              <w:t>Estrāde,soli,celiņi</w:t>
            </w:r>
            <w:proofErr w:type="spellEnd"/>
            <w:r w:rsidRPr="00A56F78">
              <w:rPr>
                <w:rFonts w:ascii="Times New Roman" w:eastAsia="Times New Roman" w:hAnsi="Times New Roman" w:cs="Times New Roman"/>
                <w:sz w:val="24"/>
                <w:szCs w:val="24"/>
                <w:lang w:eastAsia="lv-LV"/>
              </w:rPr>
              <w:t xml:space="preserve"> un pieguļošā teritorija (slīpās nogāzes, bērzu birzs)</w:t>
            </w:r>
          </w:p>
        </w:tc>
        <w:tc>
          <w:tcPr>
            <w:tcW w:w="928" w:type="dxa"/>
            <w:shd w:val="clear" w:color="auto" w:fill="auto"/>
            <w:hideMark/>
          </w:tcPr>
          <w:p w14:paraId="24C812F5"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2180</w:t>
            </w:r>
          </w:p>
        </w:tc>
        <w:tc>
          <w:tcPr>
            <w:tcW w:w="1403" w:type="dxa"/>
            <w:shd w:val="clear" w:color="auto" w:fill="auto"/>
            <w:noWrap/>
            <w:hideMark/>
          </w:tcPr>
          <w:p w14:paraId="2A8C027E"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150</w:t>
            </w:r>
          </w:p>
        </w:tc>
        <w:tc>
          <w:tcPr>
            <w:tcW w:w="963" w:type="dxa"/>
            <w:shd w:val="clear" w:color="auto" w:fill="auto"/>
            <w:noWrap/>
            <w:hideMark/>
          </w:tcPr>
          <w:p w14:paraId="58486C2C"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c>
          <w:tcPr>
            <w:tcW w:w="944" w:type="dxa"/>
            <w:shd w:val="clear" w:color="auto" w:fill="auto"/>
            <w:noWrap/>
            <w:hideMark/>
          </w:tcPr>
          <w:p w14:paraId="6D6AAA00"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8400</w:t>
            </w:r>
          </w:p>
        </w:tc>
      </w:tr>
      <w:tr w:rsidR="00A56F78" w:rsidRPr="00A56F78" w14:paraId="5CBA16BD" w14:textId="77777777" w:rsidTr="009D70E2">
        <w:trPr>
          <w:trHeight w:val="315"/>
        </w:trPr>
        <w:tc>
          <w:tcPr>
            <w:tcW w:w="603" w:type="dxa"/>
            <w:shd w:val="clear" w:color="auto" w:fill="auto"/>
            <w:hideMark/>
          </w:tcPr>
          <w:p w14:paraId="5851B631"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54</w:t>
            </w:r>
          </w:p>
        </w:tc>
        <w:tc>
          <w:tcPr>
            <w:tcW w:w="3156" w:type="dxa"/>
            <w:shd w:val="clear" w:color="auto" w:fill="auto"/>
            <w:hideMark/>
          </w:tcPr>
          <w:p w14:paraId="51C75E40"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proofErr w:type="spellStart"/>
            <w:r w:rsidRPr="00A56F78">
              <w:rPr>
                <w:rFonts w:ascii="Times New Roman" w:eastAsia="Times New Roman" w:hAnsi="Times New Roman" w:cs="Times New Roman"/>
                <w:sz w:val="24"/>
                <w:szCs w:val="24"/>
                <w:lang w:eastAsia="lv-LV"/>
              </w:rPr>
              <w:t>Cēsu</w:t>
            </w:r>
            <w:proofErr w:type="spellEnd"/>
            <w:r w:rsidRPr="00A56F78">
              <w:rPr>
                <w:rFonts w:ascii="Times New Roman" w:eastAsia="Times New Roman" w:hAnsi="Times New Roman" w:cs="Times New Roman"/>
                <w:sz w:val="24"/>
                <w:szCs w:val="24"/>
                <w:lang w:eastAsia="lv-LV"/>
              </w:rPr>
              <w:t xml:space="preserve"> iela Nr.15</w:t>
            </w:r>
          </w:p>
        </w:tc>
        <w:tc>
          <w:tcPr>
            <w:tcW w:w="928" w:type="dxa"/>
            <w:shd w:val="clear" w:color="auto" w:fill="auto"/>
            <w:hideMark/>
          </w:tcPr>
          <w:p w14:paraId="68779F07"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c>
          <w:tcPr>
            <w:tcW w:w="1403" w:type="dxa"/>
            <w:shd w:val="clear" w:color="auto" w:fill="auto"/>
            <w:noWrap/>
            <w:hideMark/>
          </w:tcPr>
          <w:p w14:paraId="501CD151"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c>
          <w:tcPr>
            <w:tcW w:w="963" w:type="dxa"/>
            <w:shd w:val="clear" w:color="auto" w:fill="auto"/>
            <w:noWrap/>
            <w:hideMark/>
          </w:tcPr>
          <w:p w14:paraId="7C970157"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120</w:t>
            </w:r>
          </w:p>
        </w:tc>
        <w:tc>
          <w:tcPr>
            <w:tcW w:w="944" w:type="dxa"/>
            <w:shd w:val="clear" w:color="auto" w:fill="auto"/>
            <w:noWrap/>
            <w:hideMark/>
          </w:tcPr>
          <w:p w14:paraId="481B5C8B"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416A33E5" w14:textId="77777777" w:rsidTr="009D70E2">
        <w:trPr>
          <w:trHeight w:val="315"/>
        </w:trPr>
        <w:tc>
          <w:tcPr>
            <w:tcW w:w="603" w:type="dxa"/>
            <w:shd w:val="clear" w:color="auto" w:fill="auto"/>
            <w:hideMark/>
          </w:tcPr>
          <w:p w14:paraId="6A072D1F"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55</w:t>
            </w:r>
          </w:p>
        </w:tc>
        <w:tc>
          <w:tcPr>
            <w:tcW w:w="3156" w:type="dxa"/>
            <w:shd w:val="clear" w:color="auto" w:fill="auto"/>
            <w:hideMark/>
          </w:tcPr>
          <w:p w14:paraId="305ADDA6"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Sporta iela Nr.4</w:t>
            </w:r>
          </w:p>
        </w:tc>
        <w:tc>
          <w:tcPr>
            <w:tcW w:w="928" w:type="dxa"/>
            <w:shd w:val="clear" w:color="auto" w:fill="auto"/>
            <w:hideMark/>
          </w:tcPr>
          <w:p w14:paraId="28F5E58C"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c>
          <w:tcPr>
            <w:tcW w:w="1403" w:type="dxa"/>
            <w:shd w:val="clear" w:color="auto" w:fill="auto"/>
            <w:noWrap/>
            <w:hideMark/>
          </w:tcPr>
          <w:p w14:paraId="7C740732"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c>
          <w:tcPr>
            <w:tcW w:w="963" w:type="dxa"/>
            <w:shd w:val="clear" w:color="auto" w:fill="auto"/>
            <w:noWrap/>
            <w:hideMark/>
          </w:tcPr>
          <w:p w14:paraId="0A44F31E"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86</w:t>
            </w:r>
          </w:p>
        </w:tc>
        <w:tc>
          <w:tcPr>
            <w:tcW w:w="944" w:type="dxa"/>
            <w:shd w:val="clear" w:color="auto" w:fill="auto"/>
            <w:noWrap/>
            <w:hideMark/>
          </w:tcPr>
          <w:p w14:paraId="122F7362"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21A749FA" w14:textId="77777777" w:rsidTr="009D70E2">
        <w:trPr>
          <w:trHeight w:val="315"/>
        </w:trPr>
        <w:tc>
          <w:tcPr>
            <w:tcW w:w="603" w:type="dxa"/>
            <w:shd w:val="clear" w:color="auto" w:fill="auto"/>
            <w:noWrap/>
            <w:hideMark/>
          </w:tcPr>
          <w:p w14:paraId="2255A1FF"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56</w:t>
            </w:r>
          </w:p>
        </w:tc>
        <w:tc>
          <w:tcPr>
            <w:tcW w:w="3156" w:type="dxa"/>
            <w:shd w:val="clear" w:color="auto" w:fill="auto"/>
            <w:hideMark/>
          </w:tcPr>
          <w:p w14:paraId="4A348A41"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Sporta iela nr.8</w:t>
            </w:r>
          </w:p>
        </w:tc>
        <w:tc>
          <w:tcPr>
            <w:tcW w:w="928" w:type="dxa"/>
            <w:shd w:val="clear" w:color="auto" w:fill="auto"/>
            <w:hideMark/>
          </w:tcPr>
          <w:p w14:paraId="5CA8B88D"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c>
          <w:tcPr>
            <w:tcW w:w="1403" w:type="dxa"/>
            <w:shd w:val="clear" w:color="auto" w:fill="auto"/>
            <w:noWrap/>
            <w:hideMark/>
          </w:tcPr>
          <w:p w14:paraId="4FBCEA5D"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c>
          <w:tcPr>
            <w:tcW w:w="963" w:type="dxa"/>
            <w:shd w:val="clear" w:color="auto" w:fill="auto"/>
            <w:noWrap/>
            <w:hideMark/>
          </w:tcPr>
          <w:p w14:paraId="1D77D644"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240</w:t>
            </w:r>
          </w:p>
        </w:tc>
        <w:tc>
          <w:tcPr>
            <w:tcW w:w="944" w:type="dxa"/>
            <w:shd w:val="clear" w:color="auto" w:fill="auto"/>
            <w:noWrap/>
            <w:hideMark/>
          </w:tcPr>
          <w:p w14:paraId="1963B86F"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2E54ED0D" w14:textId="77777777" w:rsidTr="009D70E2">
        <w:trPr>
          <w:trHeight w:val="315"/>
        </w:trPr>
        <w:tc>
          <w:tcPr>
            <w:tcW w:w="603" w:type="dxa"/>
            <w:shd w:val="clear" w:color="auto" w:fill="auto"/>
            <w:noWrap/>
            <w:hideMark/>
          </w:tcPr>
          <w:p w14:paraId="29CDB285"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57</w:t>
            </w:r>
          </w:p>
        </w:tc>
        <w:tc>
          <w:tcPr>
            <w:tcW w:w="3156" w:type="dxa"/>
            <w:shd w:val="clear" w:color="auto" w:fill="auto"/>
            <w:hideMark/>
          </w:tcPr>
          <w:p w14:paraId="534662B8"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Sporta iela Nr.10</w:t>
            </w:r>
          </w:p>
        </w:tc>
        <w:tc>
          <w:tcPr>
            <w:tcW w:w="928" w:type="dxa"/>
            <w:shd w:val="clear" w:color="auto" w:fill="auto"/>
            <w:hideMark/>
          </w:tcPr>
          <w:p w14:paraId="4E4614D8"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c>
          <w:tcPr>
            <w:tcW w:w="1403" w:type="dxa"/>
            <w:shd w:val="clear" w:color="auto" w:fill="auto"/>
            <w:noWrap/>
            <w:hideMark/>
          </w:tcPr>
          <w:p w14:paraId="719A80CD"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c>
          <w:tcPr>
            <w:tcW w:w="963" w:type="dxa"/>
            <w:shd w:val="clear" w:color="auto" w:fill="auto"/>
            <w:noWrap/>
            <w:hideMark/>
          </w:tcPr>
          <w:p w14:paraId="4F4C2C9C"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354</w:t>
            </w:r>
          </w:p>
        </w:tc>
        <w:tc>
          <w:tcPr>
            <w:tcW w:w="944" w:type="dxa"/>
            <w:shd w:val="clear" w:color="auto" w:fill="auto"/>
            <w:noWrap/>
            <w:hideMark/>
          </w:tcPr>
          <w:p w14:paraId="38584B7E"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41A9EC34" w14:textId="77777777" w:rsidTr="009D70E2">
        <w:trPr>
          <w:trHeight w:val="630"/>
        </w:trPr>
        <w:tc>
          <w:tcPr>
            <w:tcW w:w="603" w:type="dxa"/>
            <w:shd w:val="clear" w:color="auto" w:fill="auto"/>
            <w:noWrap/>
            <w:hideMark/>
          </w:tcPr>
          <w:p w14:paraId="0B16E21E"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58</w:t>
            </w:r>
          </w:p>
        </w:tc>
        <w:tc>
          <w:tcPr>
            <w:tcW w:w="3156" w:type="dxa"/>
            <w:shd w:val="clear" w:color="auto" w:fill="auto"/>
            <w:hideMark/>
          </w:tcPr>
          <w:p w14:paraId="07ED5CF0"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 xml:space="preserve">Sporta iela pie </w:t>
            </w:r>
            <w:proofErr w:type="spellStart"/>
            <w:r w:rsidRPr="00A56F78">
              <w:rPr>
                <w:rFonts w:ascii="Times New Roman" w:eastAsia="Times New Roman" w:hAnsi="Times New Roman" w:cs="Times New Roman"/>
                <w:sz w:val="24"/>
                <w:szCs w:val="24"/>
                <w:lang w:eastAsia="lv-LV"/>
              </w:rPr>
              <w:t>terit.Jūras</w:t>
            </w:r>
            <w:proofErr w:type="spellEnd"/>
            <w:r w:rsidRPr="00A56F78">
              <w:rPr>
                <w:rFonts w:ascii="Times New Roman" w:eastAsia="Times New Roman" w:hAnsi="Times New Roman" w:cs="Times New Roman"/>
                <w:sz w:val="24"/>
                <w:szCs w:val="24"/>
                <w:lang w:eastAsia="lv-LV"/>
              </w:rPr>
              <w:t xml:space="preserve"> iela nr.39 (pie krustojuma ar Jūras ielu)</w:t>
            </w:r>
          </w:p>
        </w:tc>
        <w:tc>
          <w:tcPr>
            <w:tcW w:w="928" w:type="dxa"/>
            <w:shd w:val="clear" w:color="auto" w:fill="auto"/>
            <w:hideMark/>
          </w:tcPr>
          <w:p w14:paraId="381313F7"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c>
          <w:tcPr>
            <w:tcW w:w="1403" w:type="dxa"/>
            <w:shd w:val="clear" w:color="auto" w:fill="auto"/>
            <w:noWrap/>
            <w:hideMark/>
          </w:tcPr>
          <w:p w14:paraId="4EF1CE16"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c>
          <w:tcPr>
            <w:tcW w:w="963" w:type="dxa"/>
            <w:shd w:val="clear" w:color="auto" w:fill="auto"/>
            <w:noWrap/>
            <w:hideMark/>
          </w:tcPr>
          <w:p w14:paraId="2D7BF64A"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305</w:t>
            </w:r>
          </w:p>
        </w:tc>
        <w:tc>
          <w:tcPr>
            <w:tcW w:w="944" w:type="dxa"/>
            <w:shd w:val="clear" w:color="auto" w:fill="auto"/>
            <w:noWrap/>
            <w:hideMark/>
          </w:tcPr>
          <w:p w14:paraId="07A435A0"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428CA880" w14:textId="77777777" w:rsidTr="009D70E2">
        <w:trPr>
          <w:trHeight w:val="315"/>
        </w:trPr>
        <w:tc>
          <w:tcPr>
            <w:tcW w:w="603" w:type="dxa"/>
            <w:shd w:val="clear" w:color="auto" w:fill="auto"/>
            <w:noWrap/>
            <w:hideMark/>
          </w:tcPr>
          <w:p w14:paraId="2ED75FC2"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59</w:t>
            </w:r>
          </w:p>
        </w:tc>
        <w:tc>
          <w:tcPr>
            <w:tcW w:w="3156" w:type="dxa"/>
            <w:shd w:val="clear" w:color="auto" w:fill="auto"/>
            <w:hideMark/>
          </w:tcPr>
          <w:p w14:paraId="1781594A"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Stacijas iela Nr.16</w:t>
            </w:r>
          </w:p>
        </w:tc>
        <w:tc>
          <w:tcPr>
            <w:tcW w:w="928" w:type="dxa"/>
            <w:shd w:val="clear" w:color="auto" w:fill="auto"/>
            <w:hideMark/>
          </w:tcPr>
          <w:p w14:paraId="584B2E1E"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150</w:t>
            </w:r>
          </w:p>
        </w:tc>
        <w:tc>
          <w:tcPr>
            <w:tcW w:w="1403" w:type="dxa"/>
            <w:shd w:val="clear" w:color="auto" w:fill="auto"/>
            <w:noWrap/>
            <w:hideMark/>
          </w:tcPr>
          <w:p w14:paraId="5735249E"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94</w:t>
            </w:r>
          </w:p>
        </w:tc>
        <w:tc>
          <w:tcPr>
            <w:tcW w:w="963" w:type="dxa"/>
            <w:shd w:val="clear" w:color="auto" w:fill="auto"/>
            <w:noWrap/>
            <w:hideMark/>
          </w:tcPr>
          <w:p w14:paraId="2CCA9492"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c>
          <w:tcPr>
            <w:tcW w:w="944" w:type="dxa"/>
            <w:shd w:val="clear" w:color="auto" w:fill="auto"/>
            <w:noWrap/>
            <w:hideMark/>
          </w:tcPr>
          <w:p w14:paraId="72B27057"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102D4327" w14:textId="77777777" w:rsidTr="009D70E2">
        <w:trPr>
          <w:trHeight w:val="315"/>
        </w:trPr>
        <w:tc>
          <w:tcPr>
            <w:tcW w:w="603" w:type="dxa"/>
            <w:shd w:val="clear" w:color="auto" w:fill="auto"/>
            <w:hideMark/>
          </w:tcPr>
          <w:p w14:paraId="292909BF"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60</w:t>
            </w:r>
          </w:p>
        </w:tc>
        <w:tc>
          <w:tcPr>
            <w:tcW w:w="3156" w:type="dxa"/>
            <w:shd w:val="clear" w:color="auto" w:fill="auto"/>
            <w:hideMark/>
          </w:tcPr>
          <w:p w14:paraId="2667B6A9"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Stacijas iela Nr.18</w:t>
            </w:r>
          </w:p>
        </w:tc>
        <w:tc>
          <w:tcPr>
            <w:tcW w:w="928" w:type="dxa"/>
            <w:shd w:val="clear" w:color="auto" w:fill="auto"/>
            <w:hideMark/>
          </w:tcPr>
          <w:p w14:paraId="73D735CD"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205</w:t>
            </w:r>
          </w:p>
        </w:tc>
        <w:tc>
          <w:tcPr>
            <w:tcW w:w="1403" w:type="dxa"/>
            <w:shd w:val="clear" w:color="auto" w:fill="auto"/>
            <w:noWrap/>
            <w:hideMark/>
          </w:tcPr>
          <w:p w14:paraId="2237F375"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114</w:t>
            </w:r>
          </w:p>
        </w:tc>
        <w:tc>
          <w:tcPr>
            <w:tcW w:w="963" w:type="dxa"/>
            <w:shd w:val="clear" w:color="auto" w:fill="auto"/>
            <w:noWrap/>
            <w:hideMark/>
          </w:tcPr>
          <w:p w14:paraId="57839E41"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c>
          <w:tcPr>
            <w:tcW w:w="944" w:type="dxa"/>
            <w:shd w:val="clear" w:color="auto" w:fill="auto"/>
            <w:noWrap/>
            <w:hideMark/>
          </w:tcPr>
          <w:p w14:paraId="6F5AF9C7"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36BECE70" w14:textId="77777777" w:rsidTr="009D70E2">
        <w:trPr>
          <w:trHeight w:val="315"/>
        </w:trPr>
        <w:tc>
          <w:tcPr>
            <w:tcW w:w="603" w:type="dxa"/>
            <w:shd w:val="clear" w:color="auto" w:fill="auto"/>
            <w:hideMark/>
          </w:tcPr>
          <w:p w14:paraId="3375EC63"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61</w:t>
            </w:r>
          </w:p>
        </w:tc>
        <w:tc>
          <w:tcPr>
            <w:tcW w:w="3156" w:type="dxa"/>
            <w:shd w:val="clear" w:color="auto" w:fill="auto"/>
            <w:hideMark/>
          </w:tcPr>
          <w:p w14:paraId="4DFA54CD"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Stacijas iela Nr.20 skvērs</w:t>
            </w:r>
          </w:p>
        </w:tc>
        <w:tc>
          <w:tcPr>
            <w:tcW w:w="928" w:type="dxa"/>
            <w:shd w:val="clear" w:color="auto" w:fill="auto"/>
            <w:hideMark/>
          </w:tcPr>
          <w:p w14:paraId="17941737"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420</w:t>
            </w:r>
          </w:p>
        </w:tc>
        <w:tc>
          <w:tcPr>
            <w:tcW w:w="1403" w:type="dxa"/>
            <w:shd w:val="clear" w:color="auto" w:fill="auto"/>
            <w:noWrap/>
            <w:hideMark/>
          </w:tcPr>
          <w:p w14:paraId="274B4B2F"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90</w:t>
            </w:r>
          </w:p>
        </w:tc>
        <w:tc>
          <w:tcPr>
            <w:tcW w:w="963" w:type="dxa"/>
            <w:shd w:val="clear" w:color="auto" w:fill="auto"/>
            <w:noWrap/>
            <w:hideMark/>
          </w:tcPr>
          <w:p w14:paraId="0E901861"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c>
          <w:tcPr>
            <w:tcW w:w="944" w:type="dxa"/>
            <w:shd w:val="clear" w:color="auto" w:fill="auto"/>
            <w:noWrap/>
            <w:hideMark/>
          </w:tcPr>
          <w:p w14:paraId="4903ED98"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506E369C" w14:textId="77777777" w:rsidTr="009D70E2">
        <w:trPr>
          <w:trHeight w:val="630"/>
        </w:trPr>
        <w:tc>
          <w:tcPr>
            <w:tcW w:w="603" w:type="dxa"/>
            <w:shd w:val="clear" w:color="auto" w:fill="auto"/>
            <w:hideMark/>
          </w:tcPr>
          <w:p w14:paraId="51027FF2"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62</w:t>
            </w:r>
          </w:p>
        </w:tc>
        <w:tc>
          <w:tcPr>
            <w:tcW w:w="3156" w:type="dxa"/>
            <w:shd w:val="clear" w:color="auto" w:fill="auto"/>
            <w:hideMark/>
          </w:tcPr>
          <w:p w14:paraId="67F337E9"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 xml:space="preserve">Stacijas ielā no </w:t>
            </w:r>
            <w:proofErr w:type="spellStart"/>
            <w:r w:rsidRPr="00A56F78">
              <w:rPr>
                <w:rFonts w:ascii="Times New Roman" w:eastAsia="Times New Roman" w:hAnsi="Times New Roman" w:cs="Times New Roman"/>
                <w:sz w:val="24"/>
                <w:szCs w:val="24"/>
                <w:lang w:eastAsia="lv-LV"/>
              </w:rPr>
              <w:t>Cēsu</w:t>
            </w:r>
            <w:proofErr w:type="spellEnd"/>
            <w:r w:rsidRPr="00A56F78">
              <w:rPr>
                <w:rFonts w:ascii="Times New Roman" w:eastAsia="Times New Roman" w:hAnsi="Times New Roman" w:cs="Times New Roman"/>
                <w:sz w:val="24"/>
                <w:szCs w:val="24"/>
                <w:lang w:eastAsia="lv-LV"/>
              </w:rPr>
              <w:t xml:space="preserve"> ielas krustojuma līdz privātīpašumam</w:t>
            </w:r>
          </w:p>
        </w:tc>
        <w:tc>
          <w:tcPr>
            <w:tcW w:w="928" w:type="dxa"/>
            <w:shd w:val="clear" w:color="auto" w:fill="auto"/>
            <w:hideMark/>
          </w:tcPr>
          <w:p w14:paraId="78B4CD0B"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76</w:t>
            </w:r>
          </w:p>
        </w:tc>
        <w:tc>
          <w:tcPr>
            <w:tcW w:w="1403" w:type="dxa"/>
            <w:shd w:val="clear" w:color="auto" w:fill="auto"/>
            <w:noWrap/>
            <w:hideMark/>
          </w:tcPr>
          <w:p w14:paraId="4B2B124F"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38</w:t>
            </w:r>
          </w:p>
        </w:tc>
        <w:tc>
          <w:tcPr>
            <w:tcW w:w="963" w:type="dxa"/>
            <w:shd w:val="clear" w:color="auto" w:fill="auto"/>
            <w:noWrap/>
            <w:hideMark/>
          </w:tcPr>
          <w:p w14:paraId="4E6A4F85"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c>
          <w:tcPr>
            <w:tcW w:w="944" w:type="dxa"/>
            <w:shd w:val="clear" w:color="auto" w:fill="auto"/>
            <w:noWrap/>
            <w:hideMark/>
          </w:tcPr>
          <w:p w14:paraId="5F796D98"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56DAE910" w14:textId="77777777" w:rsidTr="009D70E2">
        <w:trPr>
          <w:trHeight w:val="315"/>
        </w:trPr>
        <w:tc>
          <w:tcPr>
            <w:tcW w:w="603" w:type="dxa"/>
            <w:shd w:val="clear" w:color="auto" w:fill="auto"/>
            <w:noWrap/>
            <w:hideMark/>
          </w:tcPr>
          <w:p w14:paraId="2F31E912"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63</w:t>
            </w:r>
          </w:p>
        </w:tc>
        <w:tc>
          <w:tcPr>
            <w:tcW w:w="3156" w:type="dxa"/>
            <w:shd w:val="clear" w:color="auto" w:fill="auto"/>
            <w:hideMark/>
          </w:tcPr>
          <w:p w14:paraId="28C72EAF"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Laukums pie Jaunā 17</w:t>
            </w:r>
          </w:p>
        </w:tc>
        <w:tc>
          <w:tcPr>
            <w:tcW w:w="928" w:type="dxa"/>
            <w:shd w:val="clear" w:color="auto" w:fill="auto"/>
            <w:hideMark/>
          </w:tcPr>
          <w:p w14:paraId="7C56AC90"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112</w:t>
            </w:r>
          </w:p>
        </w:tc>
        <w:tc>
          <w:tcPr>
            <w:tcW w:w="1403" w:type="dxa"/>
            <w:shd w:val="clear" w:color="auto" w:fill="auto"/>
            <w:noWrap/>
            <w:hideMark/>
          </w:tcPr>
          <w:p w14:paraId="24270AF9"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156</w:t>
            </w:r>
          </w:p>
        </w:tc>
        <w:tc>
          <w:tcPr>
            <w:tcW w:w="963" w:type="dxa"/>
            <w:shd w:val="clear" w:color="auto" w:fill="auto"/>
            <w:noWrap/>
            <w:hideMark/>
          </w:tcPr>
          <w:p w14:paraId="08DCB346"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c>
          <w:tcPr>
            <w:tcW w:w="944" w:type="dxa"/>
            <w:shd w:val="clear" w:color="auto" w:fill="auto"/>
            <w:noWrap/>
            <w:hideMark/>
          </w:tcPr>
          <w:p w14:paraId="15D63C7B"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3EBA6F00" w14:textId="77777777" w:rsidTr="009D70E2">
        <w:trPr>
          <w:trHeight w:val="315"/>
        </w:trPr>
        <w:tc>
          <w:tcPr>
            <w:tcW w:w="603" w:type="dxa"/>
            <w:shd w:val="clear" w:color="auto" w:fill="auto"/>
            <w:noWrap/>
            <w:hideMark/>
          </w:tcPr>
          <w:p w14:paraId="272BF55D"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lastRenderedPageBreak/>
              <w:t>64</w:t>
            </w:r>
          </w:p>
        </w:tc>
        <w:tc>
          <w:tcPr>
            <w:tcW w:w="3156" w:type="dxa"/>
            <w:shd w:val="clear" w:color="auto" w:fill="auto"/>
            <w:hideMark/>
          </w:tcPr>
          <w:p w14:paraId="5C70AF80"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Dārza ielas Nr.7 transformators</w:t>
            </w:r>
          </w:p>
        </w:tc>
        <w:tc>
          <w:tcPr>
            <w:tcW w:w="928" w:type="dxa"/>
            <w:shd w:val="clear" w:color="auto" w:fill="auto"/>
            <w:hideMark/>
          </w:tcPr>
          <w:p w14:paraId="6A099C9C"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c>
          <w:tcPr>
            <w:tcW w:w="1403" w:type="dxa"/>
            <w:shd w:val="clear" w:color="auto" w:fill="auto"/>
            <w:noWrap/>
            <w:hideMark/>
          </w:tcPr>
          <w:p w14:paraId="0DCA0815"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c>
          <w:tcPr>
            <w:tcW w:w="963" w:type="dxa"/>
            <w:shd w:val="clear" w:color="auto" w:fill="auto"/>
            <w:hideMark/>
          </w:tcPr>
          <w:p w14:paraId="1AA4C754"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495</w:t>
            </w:r>
          </w:p>
        </w:tc>
        <w:tc>
          <w:tcPr>
            <w:tcW w:w="944" w:type="dxa"/>
            <w:shd w:val="clear" w:color="auto" w:fill="auto"/>
            <w:noWrap/>
            <w:hideMark/>
          </w:tcPr>
          <w:p w14:paraId="3E7F8FBF"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46E4F252" w14:textId="77777777" w:rsidTr="009D70E2">
        <w:trPr>
          <w:trHeight w:val="315"/>
        </w:trPr>
        <w:tc>
          <w:tcPr>
            <w:tcW w:w="603" w:type="dxa"/>
            <w:shd w:val="clear" w:color="auto" w:fill="auto"/>
            <w:noWrap/>
            <w:hideMark/>
          </w:tcPr>
          <w:p w14:paraId="114119F6"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65</w:t>
            </w:r>
          </w:p>
        </w:tc>
        <w:tc>
          <w:tcPr>
            <w:tcW w:w="3156" w:type="dxa"/>
            <w:shd w:val="clear" w:color="auto" w:fill="auto"/>
            <w:hideMark/>
          </w:tcPr>
          <w:p w14:paraId="098DA65F"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 </w:t>
            </w:r>
          </w:p>
        </w:tc>
        <w:tc>
          <w:tcPr>
            <w:tcW w:w="928" w:type="dxa"/>
            <w:shd w:val="clear" w:color="auto" w:fill="auto"/>
            <w:hideMark/>
          </w:tcPr>
          <w:p w14:paraId="1A34403D"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 </w:t>
            </w:r>
          </w:p>
        </w:tc>
        <w:tc>
          <w:tcPr>
            <w:tcW w:w="1403" w:type="dxa"/>
            <w:shd w:val="clear" w:color="auto" w:fill="auto"/>
            <w:noWrap/>
            <w:hideMark/>
          </w:tcPr>
          <w:p w14:paraId="619120B3"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 </w:t>
            </w:r>
          </w:p>
        </w:tc>
        <w:tc>
          <w:tcPr>
            <w:tcW w:w="963" w:type="dxa"/>
            <w:shd w:val="clear" w:color="auto" w:fill="auto"/>
            <w:noWrap/>
            <w:hideMark/>
          </w:tcPr>
          <w:p w14:paraId="17A06A3E"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 </w:t>
            </w:r>
          </w:p>
        </w:tc>
        <w:tc>
          <w:tcPr>
            <w:tcW w:w="944" w:type="dxa"/>
            <w:shd w:val="clear" w:color="auto" w:fill="auto"/>
            <w:noWrap/>
            <w:hideMark/>
          </w:tcPr>
          <w:p w14:paraId="00187FA1"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 </w:t>
            </w:r>
          </w:p>
        </w:tc>
      </w:tr>
      <w:tr w:rsidR="00A56F78" w:rsidRPr="00A56F78" w14:paraId="169FA22C" w14:textId="77777777" w:rsidTr="009D70E2">
        <w:trPr>
          <w:trHeight w:val="630"/>
        </w:trPr>
        <w:tc>
          <w:tcPr>
            <w:tcW w:w="603" w:type="dxa"/>
            <w:shd w:val="clear" w:color="auto" w:fill="auto"/>
            <w:noWrap/>
            <w:hideMark/>
          </w:tcPr>
          <w:p w14:paraId="5830FB6C"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66</w:t>
            </w:r>
          </w:p>
        </w:tc>
        <w:tc>
          <w:tcPr>
            <w:tcW w:w="3156" w:type="dxa"/>
            <w:shd w:val="clear" w:color="auto" w:fill="auto"/>
            <w:hideMark/>
          </w:tcPr>
          <w:p w14:paraId="6A2A3839"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Zāles iela Nr.8 (arī iekšpagalms un 2 dzīvžogu cirpšanu)</w:t>
            </w:r>
          </w:p>
        </w:tc>
        <w:tc>
          <w:tcPr>
            <w:tcW w:w="928" w:type="dxa"/>
            <w:shd w:val="clear" w:color="auto" w:fill="auto"/>
            <w:hideMark/>
          </w:tcPr>
          <w:p w14:paraId="70BBC250"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86</w:t>
            </w:r>
          </w:p>
        </w:tc>
        <w:tc>
          <w:tcPr>
            <w:tcW w:w="1403" w:type="dxa"/>
            <w:shd w:val="clear" w:color="auto" w:fill="auto"/>
            <w:noWrap/>
            <w:hideMark/>
          </w:tcPr>
          <w:p w14:paraId="6E1A6E92"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460</w:t>
            </w:r>
          </w:p>
        </w:tc>
        <w:tc>
          <w:tcPr>
            <w:tcW w:w="963" w:type="dxa"/>
            <w:shd w:val="clear" w:color="auto" w:fill="auto"/>
            <w:hideMark/>
          </w:tcPr>
          <w:p w14:paraId="0710CC75"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190</w:t>
            </w:r>
          </w:p>
        </w:tc>
        <w:tc>
          <w:tcPr>
            <w:tcW w:w="944" w:type="dxa"/>
            <w:shd w:val="clear" w:color="auto" w:fill="auto"/>
            <w:hideMark/>
          </w:tcPr>
          <w:p w14:paraId="2A8049E5"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0A081F4B" w14:textId="77777777" w:rsidTr="009D70E2">
        <w:trPr>
          <w:trHeight w:val="315"/>
        </w:trPr>
        <w:tc>
          <w:tcPr>
            <w:tcW w:w="603" w:type="dxa"/>
            <w:shd w:val="clear" w:color="auto" w:fill="auto"/>
            <w:noWrap/>
            <w:hideMark/>
          </w:tcPr>
          <w:p w14:paraId="051D2C82"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67</w:t>
            </w:r>
          </w:p>
        </w:tc>
        <w:tc>
          <w:tcPr>
            <w:tcW w:w="3156" w:type="dxa"/>
            <w:shd w:val="clear" w:color="auto" w:fill="auto"/>
            <w:hideMark/>
          </w:tcPr>
          <w:p w14:paraId="4B412562"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Vienības parks</w:t>
            </w:r>
          </w:p>
        </w:tc>
        <w:tc>
          <w:tcPr>
            <w:tcW w:w="928" w:type="dxa"/>
            <w:shd w:val="clear" w:color="auto" w:fill="auto"/>
            <w:hideMark/>
          </w:tcPr>
          <w:p w14:paraId="1D43F63F"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440</w:t>
            </w:r>
          </w:p>
        </w:tc>
        <w:tc>
          <w:tcPr>
            <w:tcW w:w="1403" w:type="dxa"/>
            <w:shd w:val="clear" w:color="auto" w:fill="auto"/>
            <w:noWrap/>
            <w:hideMark/>
          </w:tcPr>
          <w:p w14:paraId="534A99F7"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352</w:t>
            </w:r>
          </w:p>
        </w:tc>
        <w:tc>
          <w:tcPr>
            <w:tcW w:w="963" w:type="dxa"/>
            <w:shd w:val="clear" w:color="auto" w:fill="auto"/>
            <w:noWrap/>
            <w:hideMark/>
          </w:tcPr>
          <w:p w14:paraId="700172B7"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c>
          <w:tcPr>
            <w:tcW w:w="944" w:type="dxa"/>
            <w:shd w:val="clear" w:color="auto" w:fill="auto"/>
            <w:noWrap/>
            <w:hideMark/>
          </w:tcPr>
          <w:p w14:paraId="029ADC75"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 </w:t>
            </w:r>
          </w:p>
        </w:tc>
      </w:tr>
      <w:tr w:rsidR="00A56F78" w:rsidRPr="00A56F78" w14:paraId="75FEB101" w14:textId="77777777" w:rsidTr="009D70E2">
        <w:trPr>
          <w:trHeight w:val="630"/>
        </w:trPr>
        <w:tc>
          <w:tcPr>
            <w:tcW w:w="603" w:type="dxa"/>
            <w:shd w:val="clear" w:color="auto" w:fill="auto"/>
            <w:noWrap/>
            <w:hideMark/>
          </w:tcPr>
          <w:p w14:paraId="74A528DB"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68</w:t>
            </w:r>
          </w:p>
        </w:tc>
        <w:tc>
          <w:tcPr>
            <w:tcW w:w="3156" w:type="dxa"/>
            <w:shd w:val="clear" w:color="auto" w:fill="auto"/>
            <w:hideMark/>
          </w:tcPr>
          <w:p w14:paraId="7F1D5B9F"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Bērnu rotaļu laukums pie Vienības parka</w:t>
            </w:r>
          </w:p>
        </w:tc>
        <w:tc>
          <w:tcPr>
            <w:tcW w:w="928" w:type="dxa"/>
            <w:shd w:val="clear" w:color="auto" w:fill="auto"/>
            <w:hideMark/>
          </w:tcPr>
          <w:p w14:paraId="2450E06B"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60</w:t>
            </w:r>
          </w:p>
        </w:tc>
        <w:tc>
          <w:tcPr>
            <w:tcW w:w="1403" w:type="dxa"/>
            <w:shd w:val="clear" w:color="auto" w:fill="auto"/>
            <w:noWrap/>
            <w:hideMark/>
          </w:tcPr>
          <w:p w14:paraId="4DBE33E0"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c>
          <w:tcPr>
            <w:tcW w:w="963" w:type="dxa"/>
            <w:shd w:val="clear" w:color="auto" w:fill="auto"/>
            <w:noWrap/>
            <w:hideMark/>
          </w:tcPr>
          <w:p w14:paraId="14D8EB66"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c>
          <w:tcPr>
            <w:tcW w:w="944" w:type="dxa"/>
            <w:shd w:val="clear" w:color="auto" w:fill="auto"/>
            <w:noWrap/>
            <w:hideMark/>
          </w:tcPr>
          <w:p w14:paraId="60CB656B"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 </w:t>
            </w:r>
          </w:p>
        </w:tc>
      </w:tr>
      <w:tr w:rsidR="00A56F78" w:rsidRPr="00A56F78" w14:paraId="05BED52E" w14:textId="77777777" w:rsidTr="009D70E2">
        <w:trPr>
          <w:trHeight w:val="630"/>
        </w:trPr>
        <w:tc>
          <w:tcPr>
            <w:tcW w:w="603" w:type="dxa"/>
            <w:shd w:val="clear" w:color="auto" w:fill="auto"/>
            <w:noWrap/>
            <w:hideMark/>
          </w:tcPr>
          <w:p w14:paraId="46D96C39"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69</w:t>
            </w:r>
          </w:p>
        </w:tc>
        <w:tc>
          <w:tcPr>
            <w:tcW w:w="3156" w:type="dxa"/>
            <w:shd w:val="clear" w:color="auto" w:fill="auto"/>
            <w:hideMark/>
          </w:tcPr>
          <w:p w14:paraId="1E19A019"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 xml:space="preserve">Suņu atstāto atkritumu (10 gab. urnas) tīrīšana pēc vajadzības </w:t>
            </w:r>
          </w:p>
        </w:tc>
        <w:tc>
          <w:tcPr>
            <w:tcW w:w="928" w:type="dxa"/>
            <w:shd w:val="clear" w:color="auto" w:fill="auto"/>
            <w:hideMark/>
          </w:tcPr>
          <w:p w14:paraId="581FAD4E"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 </w:t>
            </w:r>
          </w:p>
        </w:tc>
        <w:tc>
          <w:tcPr>
            <w:tcW w:w="1403" w:type="dxa"/>
            <w:shd w:val="clear" w:color="auto" w:fill="auto"/>
            <w:noWrap/>
            <w:hideMark/>
          </w:tcPr>
          <w:p w14:paraId="52487B73"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 </w:t>
            </w:r>
          </w:p>
        </w:tc>
        <w:tc>
          <w:tcPr>
            <w:tcW w:w="963" w:type="dxa"/>
            <w:shd w:val="clear" w:color="auto" w:fill="auto"/>
            <w:noWrap/>
            <w:hideMark/>
          </w:tcPr>
          <w:p w14:paraId="41B4DD1E"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 </w:t>
            </w:r>
          </w:p>
        </w:tc>
        <w:tc>
          <w:tcPr>
            <w:tcW w:w="944" w:type="dxa"/>
            <w:shd w:val="clear" w:color="auto" w:fill="auto"/>
            <w:noWrap/>
            <w:hideMark/>
          </w:tcPr>
          <w:p w14:paraId="5293A8C8"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 </w:t>
            </w:r>
          </w:p>
        </w:tc>
      </w:tr>
      <w:tr w:rsidR="00A56F78" w:rsidRPr="00A56F78" w14:paraId="7D2C5548" w14:textId="77777777" w:rsidTr="009D70E2">
        <w:trPr>
          <w:trHeight w:val="300"/>
        </w:trPr>
        <w:tc>
          <w:tcPr>
            <w:tcW w:w="603" w:type="dxa"/>
            <w:shd w:val="clear" w:color="auto" w:fill="auto"/>
            <w:noWrap/>
            <w:hideMark/>
          </w:tcPr>
          <w:p w14:paraId="0504F4FF"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 </w:t>
            </w:r>
          </w:p>
        </w:tc>
        <w:tc>
          <w:tcPr>
            <w:tcW w:w="3156" w:type="dxa"/>
            <w:shd w:val="clear" w:color="auto" w:fill="auto"/>
            <w:noWrap/>
            <w:hideMark/>
          </w:tcPr>
          <w:p w14:paraId="2A377F5A" w14:textId="77777777" w:rsidR="009D70E2" w:rsidRPr="00A56F78" w:rsidRDefault="009D70E2" w:rsidP="009D70E2">
            <w:pPr>
              <w:spacing w:after="0" w:line="240" w:lineRule="auto"/>
              <w:rPr>
                <w:rFonts w:ascii="Times New Roman" w:eastAsia="Times New Roman" w:hAnsi="Times New Roman" w:cs="Times New Roman"/>
                <w:b/>
                <w:bCs/>
                <w:sz w:val="24"/>
                <w:szCs w:val="24"/>
                <w:lang w:eastAsia="lv-LV"/>
              </w:rPr>
            </w:pPr>
            <w:r w:rsidRPr="00A56F78">
              <w:rPr>
                <w:rFonts w:ascii="Times New Roman" w:eastAsia="Times New Roman" w:hAnsi="Times New Roman" w:cs="Times New Roman"/>
                <w:b/>
                <w:bCs/>
                <w:sz w:val="24"/>
                <w:szCs w:val="24"/>
                <w:lang w:eastAsia="lv-LV"/>
              </w:rPr>
              <w:t>KOPĀ</w:t>
            </w:r>
          </w:p>
        </w:tc>
        <w:tc>
          <w:tcPr>
            <w:tcW w:w="928" w:type="dxa"/>
            <w:shd w:val="clear" w:color="auto" w:fill="auto"/>
            <w:noWrap/>
            <w:hideMark/>
          </w:tcPr>
          <w:p w14:paraId="2E1D79B0" w14:textId="77777777" w:rsidR="009D70E2" w:rsidRPr="00A56F78" w:rsidRDefault="009D70E2" w:rsidP="009D70E2">
            <w:pPr>
              <w:spacing w:after="0" w:line="240" w:lineRule="auto"/>
              <w:jc w:val="right"/>
              <w:rPr>
                <w:rFonts w:ascii="Times New Roman" w:eastAsia="Times New Roman" w:hAnsi="Times New Roman" w:cs="Times New Roman"/>
                <w:b/>
                <w:bCs/>
                <w:sz w:val="24"/>
                <w:szCs w:val="24"/>
                <w:lang w:eastAsia="lv-LV"/>
              </w:rPr>
            </w:pPr>
            <w:r w:rsidRPr="00A56F78">
              <w:rPr>
                <w:rFonts w:ascii="Times New Roman" w:eastAsia="Times New Roman" w:hAnsi="Times New Roman" w:cs="Times New Roman"/>
                <w:b/>
                <w:bCs/>
                <w:sz w:val="24"/>
                <w:szCs w:val="24"/>
                <w:lang w:eastAsia="lv-LV"/>
              </w:rPr>
              <w:t>12386</w:t>
            </w:r>
          </w:p>
        </w:tc>
        <w:tc>
          <w:tcPr>
            <w:tcW w:w="1403" w:type="dxa"/>
            <w:shd w:val="clear" w:color="auto" w:fill="auto"/>
            <w:noWrap/>
            <w:hideMark/>
          </w:tcPr>
          <w:p w14:paraId="3BD20E2F" w14:textId="77777777" w:rsidR="009D70E2" w:rsidRPr="00A56F78" w:rsidRDefault="009D70E2" w:rsidP="009D70E2">
            <w:pPr>
              <w:spacing w:after="0" w:line="240" w:lineRule="auto"/>
              <w:jc w:val="right"/>
              <w:rPr>
                <w:rFonts w:ascii="Times New Roman" w:eastAsia="Times New Roman" w:hAnsi="Times New Roman" w:cs="Times New Roman"/>
                <w:b/>
                <w:bCs/>
                <w:sz w:val="24"/>
                <w:szCs w:val="24"/>
                <w:lang w:eastAsia="lv-LV"/>
              </w:rPr>
            </w:pPr>
            <w:r w:rsidRPr="00A56F78">
              <w:rPr>
                <w:rFonts w:ascii="Times New Roman" w:eastAsia="Times New Roman" w:hAnsi="Times New Roman" w:cs="Times New Roman"/>
                <w:b/>
                <w:bCs/>
                <w:sz w:val="24"/>
                <w:szCs w:val="24"/>
                <w:lang w:eastAsia="lv-LV"/>
              </w:rPr>
              <w:t>9941</w:t>
            </w:r>
          </w:p>
        </w:tc>
        <w:tc>
          <w:tcPr>
            <w:tcW w:w="963" w:type="dxa"/>
            <w:shd w:val="clear" w:color="auto" w:fill="auto"/>
            <w:noWrap/>
            <w:hideMark/>
          </w:tcPr>
          <w:p w14:paraId="0476F23A" w14:textId="77777777" w:rsidR="009D70E2" w:rsidRPr="00A56F78" w:rsidRDefault="009D70E2" w:rsidP="009D70E2">
            <w:pPr>
              <w:spacing w:after="0" w:line="240" w:lineRule="auto"/>
              <w:jc w:val="right"/>
              <w:rPr>
                <w:rFonts w:ascii="Times New Roman" w:eastAsia="Times New Roman" w:hAnsi="Times New Roman" w:cs="Times New Roman"/>
                <w:b/>
                <w:bCs/>
                <w:sz w:val="24"/>
                <w:szCs w:val="24"/>
                <w:lang w:eastAsia="lv-LV"/>
              </w:rPr>
            </w:pPr>
            <w:r w:rsidRPr="00A56F78">
              <w:rPr>
                <w:rFonts w:ascii="Times New Roman" w:eastAsia="Times New Roman" w:hAnsi="Times New Roman" w:cs="Times New Roman"/>
                <w:b/>
                <w:bCs/>
                <w:sz w:val="24"/>
                <w:szCs w:val="24"/>
                <w:lang w:eastAsia="lv-LV"/>
              </w:rPr>
              <w:t>5742</w:t>
            </w:r>
          </w:p>
        </w:tc>
        <w:tc>
          <w:tcPr>
            <w:tcW w:w="944" w:type="dxa"/>
            <w:shd w:val="clear" w:color="auto" w:fill="auto"/>
            <w:noWrap/>
            <w:hideMark/>
          </w:tcPr>
          <w:p w14:paraId="623743AE" w14:textId="77777777" w:rsidR="009D70E2" w:rsidRPr="00A56F78" w:rsidRDefault="009D70E2" w:rsidP="009D70E2">
            <w:pPr>
              <w:spacing w:after="0" w:line="240" w:lineRule="auto"/>
              <w:jc w:val="right"/>
              <w:rPr>
                <w:rFonts w:ascii="Times New Roman" w:eastAsia="Times New Roman" w:hAnsi="Times New Roman" w:cs="Times New Roman"/>
                <w:b/>
                <w:bCs/>
                <w:sz w:val="24"/>
                <w:szCs w:val="24"/>
                <w:lang w:eastAsia="lv-LV"/>
              </w:rPr>
            </w:pPr>
            <w:r w:rsidRPr="00A56F78">
              <w:rPr>
                <w:rFonts w:ascii="Times New Roman" w:eastAsia="Times New Roman" w:hAnsi="Times New Roman" w:cs="Times New Roman"/>
                <w:b/>
                <w:bCs/>
                <w:sz w:val="24"/>
                <w:szCs w:val="24"/>
                <w:lang w:eastAsia="lv-LV"/>
              </w:rPr>
              <w:t>11396</w:t>
            </w:r>
          </w:p>
        </w:tc>
      </w:tr>
    </w:tbl>
    <w:p w14:paraId="32F4057A" w14:textId="77777777" w:rsidR="009C6DAD" w:rsidRPr="009C6DAD" w:rsidRDefault="009C6DAD" w:rsidP="009C6DAD">
      <w:pPr>
        <w:tabs>
          <w:tab w:val="left" w:pos="142"/>
          <w:tab w:val="left" w:pos="360"/>
          <w:tab w:val="left" w:pos="540"/>
          <w:tab w:val="left" w:pos="900"/>
          <w:tab w:val="left" w:pos="6480"/>
          <w:tab w:val="left" w:pos="8280"/>
        </w:tabs>
        <w:suppressAutoHyphens/>
        <w:autoSpaceDN w:val="0"/>
        <w:ind w:left="1080" w:hanging="540"/>
        <w:jc w:val="both"/>
        <w:textAlignment w:val="baseline"/>
        <w:rPr>
          <w:rFonts w:ascii="Times New Roman" w:hAnsi="Times New Roman" w:cs="Times New Roman"/>
          <w:sz w:val="24"/>
          <w:szCs w:val="24"/>
          <w:lang w:eastAsia="ru-RU"/>
        </w:rPr>
      </w:pPr>
    </w:p>
    <w:p w14:paraId="76A0959E" w14:textId="72F7641F" w:rsidR="009C6DAD" w:rsidRPr="009C6DAD" w:rsidRDefault="009C6DAD" w:rsidP="00A56F78">
      <w:pPr>
        <w:pStyle w:val="Sarakstarindkopa"/>
        <w:numPr>
          <w:ilvl w:val="0"/>
          <w:numId w:val="8"/>
        </w:numPr>
        <w:spacing w:after="0" w:line="240" w:lineRule="auto"/>
        <w:ind w:left="426" w:hanging="426"/>
        <w:contextualSpacing w:val="0"/>
        <w:jc w:val="center"/>
        <w:rPr>
          <w:rFonts w:ascii="Times New Roman" w:hAnsi="Times New Roman" w:cs="Times New Roman"/>
          <w:b/>
          <w:bCs/>
          <w:sz w:val="24"/>
          <w:szCs w:val="24"/>
        </w:rPr>
      </w:pPr>
      <w:r w:rsidRPr="009C6DAD">
        <w:rPr>
          <w:rFonts w:ascii="Times New Roman" w:hAnsi="Times New Roman" w:cs="Times New Roman"/>
          <w:b/>
          <w:bCs/>
          <w:sz w:val="24"/>
          <w:szCs w:val="24"/>
        </w:rPr>
        <w:t>Limbažu pilsētas teritorijas uzkopšana ziemas sezonā (no 202</w:t>
      </w:r>
      <w:r w:rsidR="008C4BAC">
        <w:rPr>
          <w:rFonts w:ascii="Times New Roman" w:hAnsi="Times New Roman" w:cs="Times New Roman"/>
          <w:b/>
          <w:bCs/>
          <w:sz w:val="24"/>
          <w:szCs w:val="24"/>
        </w:rPr>
        <w:t>1</w:t>
      </w:r>
      <w:r w:rsidRPr="009C6DAD">
        <w:rPr>
          <w:rFonts w:ascii="Times New Roman" w:hAnsi="Times New Roman" w:cs="Times New Roman"/>
          <w:b/>
          <w:bCs/>
          <w:sz w:val="24"/>
          <w:szCs w:val="24"/>
        </w:rPr>
        <w:t xml:space="preserve">. gada </w:t>
      </w:r>
      <w:r w:rsidRPr="009C6DAD">
        <w:rPr>
          <w:rFonts w:ascii="Times New Roman" w:hAnsi="Times New Roman" w:cs="Times New Roman"/>
          <w:b/>
          <w:sz w:val="24"/>
          <w:szCs w:val="24"/>
        </w:rPr>
        <w:t>1. novembra līdz 202</w:t>
      </w:r>
      <w:r w:rsidR="008C4BAC">
        <w:rPr>
          <w:rFonts w:ascii="Times New Roman" w:hAnsi="Times New Roman" w:cs="Times New Roman"/>
          <w:b/>
          <w:sz w:val="24"/>
          <w:szCs w:val="24"/>
        </w:rPr>
        <w:t>2</w:t>
      </w:r>
      <w:r w:rsidRPr="009C6DAD">
        <w:rPr>
          <w:rFonts w:ascii="Times New Roman" w:hAnsi="Times New Roman" w:cs="Times New Roman"/>
          <w:b/>
          <w:sz w:val="24"/>
          <w:szCs w:val="24"/>
        </w:rPr>
        <w:t>. gada 31. martam)</w:t>
      </w:r>
    </w:p>
    <w:p w14:paraId="0998CD68" w14:textId="77777777" w:rsidR="009C6DAD" w:rsidRPr="009C6DAD" w:rsidRDefault="009C6DAD" w:rsidP="009C6DAD">
      <w:pPr>
        <w:jc w:val="center"/>
        <w:rPr>
          <w:rFonts w:ascii="Times New Roman" w:hAnsi="Times New Roman" w:cs="Times New Roman"/>
          <w:b/>
          <w:sz w:val="24"/>
          <w:szCs w:val="24"/>
          <w:lang w:eastAsia="ar-SA"/>
        </w:rPr>
      </w:pPr>
    </w:p>
    <w:p w14:paraId="460CBDC3" w14:textId="7ED26059" w:rsidR="009C6DAD" w:rsidRPr="009C6DAD" w:rsidRDefault="008C4BAC" w:rsidP="009C6DAD">
      <w:pPr>
        <w:tabs>
          <w:tab w:val="left" w:pos="142"/>
          <w:tab w:val="left" w:pos="360"/>
          <w:tab w:val="left" w:pos="540"/>
          <w:tab w:val="left" w:pos="900"/>
          <w:tab w:val="left" w:pos="6480"/>
          <w:tab w:val="left" w:pos="8280"/>
        </w:tabs>
        <w:jc w:val="both"/>
        <w:rPr>
          <w:rFonts w:ascii="Times New Roman" w:hAnsi="Times New Roman" w:cs="Times New Roman"/>
          <w:b/>
          <w:sz w:val="24"/>
          <w:szCs w:val="24"/>
        </w:rPr>
      </w:pPr>
      <w:r>
        <w:rPr>
          <w:rFonts w:ascii="Times New Roman" w:hAnsi="Times New Roman" w:cs="Times New Roman"/>
          <w:b/>
          <w:sz w:val="24"/>
          <w:szCs w:val="24"/>
        </w:rPr>
        <w:t>6.</w:t>
      </w:r>
      <w:r w:rsidR="009C6DAD" w:rsidRPr="009C6DAD">
        <w:rPr>
          <w:rFonts w:ascii="Times New Roman" w:hAnsi="Times New Roman" w:cs="Times New Roman"/>
          <w:b/>
          <w:sz w:val="24"/>
          <w:szCs w:val="24"/>
        </w:rPr>
        <w:t xml:space="preserve"> Vispārīgie noteikumi</w:t>
      </w:r>
      <w:r w:rsidRPr="008C4BAC">
        <w:rPr>
          <w:rFonts w:ascii="Times New Roman" w:hAnsi="Times New Roman" w:cs="Times New Roman"/>
          <w:sz w:val="24"/>
          <w:szCs w:val="24"/>
        </w:rPr>
        <w:t xml:space="preserve"> </w:t>
      </w:r>
    </w:p>
    <w:p w14:paraId="2200FB42" w14:textId="7D644CDA" w:rsidR="009C6DAD" w:rsidRPr="009C6DAD" w:rsidRDefault="008C4BAC" w:rsidP="001C7B0C">
      <w:pPr>
        <w:tabs>
          <w:tab w:val="left" w:pos="142"/>
          <w:tab w:val="left" w:pos="567"/>
          <w:tab w:val="left" w:pos="900"/>
          <w:tab w:val="left" w:pos="6480"/>
          <w:tab w:val="left" w:pos="8280"/>
        </w:tabs>
        <w:spacing w:after="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 xml:space="preserve">6.1. </w:t>
      </w:r>
      <w:r w:rsidR="009C6DAD" w:rsidRPr="009C6DAD">
        <w:rPr>
          <w:rFonts w:ascii="Times New Roman" w:hAnsi="Times New Roman" w:cs="Times New Roman"/>
          <w:sz w:val="24"/>
          <w:szCs w:val="24"/>
        </w:rPr>
        <w:t xml:space="preserve">   </w:t>
      </w:r>
      <w:r w:rsidR="009C6DAD" w:rsidRPr="009C6DAD">
        <w:rPr>
          <w:rFonts w:ascii="Times New Roman" w:hAnsi="Times New Roman" w:cs="Times New Roman"/>
          <w:b/>
          <w:sz w:val="24"/>
          <w:szCs w:val="24"/>
        </w:rPr>
        <w:t>Ziemas kopšanā</w:t>
      </w:r>
      <w:r w:rsidR="009C6DAD" w:rsidRPr="009C6DAD">
        <w:rPr>
          <w:rFonts w:ascii="Times New Roman" w:hAnsi="Times New Roman" w:cs="Times New Roman"/>
          <w:sz w:val="24"/>
          <w:szCs w:val="24"/>
        </w:rPr>
        <w:t xml:space="preserve"> ietilpst sniega novākšana ar lāpstu vai mehanizēti līdz ietves segumam, sniega samešana kaudzēs vai valnī un noteku iztīrīšana, smilšu pienešana no kastēm un kaisīšana atkalas laikā, teritorijas slaucīšana, atkritumu urnu iztukšošana, kaisāmā materiāla pievešana, tvertņu kopšana, atkritumu urnu un soliņu kopšana.</w:t>
      </w:r>
    </w:p>
    <w:p w14:paraId="1AB3CACD" w14:textId="075D47C3" w:rsidR="009C6DAD" w:rsidRPr="008C4BAC" w:rsidRDefault="009C6DAD" w:rsidP="001C7B0C">
      <w:pPr>
        <w:pStyle w:val="Sarakstarindkopa"/>
        <w:widowControl w:val="0"/>
        <w:numPr>
          <w:ilvl w:val="1"/>
          <w:numId w:val="10"/>
        </w:numPr>
        <w:tabs>
          <w:tab w:val="left" w:pos="567"/>
        </w:tabs>
        <w:suppressAutoHyphens/>
        <w:spacing w:after="0" w:line="240" w:lineRule="auto"/>
        <w:ind w:left="567" w:hanging="567"/>
        <w:jc w:val="both"/>
        <w:rPr>
          <w:rFonts w:ascii="Times New Roman" w:hAnsi="Times New Roman" w:cs="Times New Roman"/>
          <w:sz w:val="24"/>
          <w:szCs w:val="24"/>
        </w:rPr>
      </w:pPr>
      <w:r w:rsidRPr="008C4BAC">
        <w:rPr>
          <w:rFonts w:ascii="Times New Roman" w:hAnsi="Times New Roman" w:cs="Times New Roman"/>
          <w:sz w:val="24"/>
          <w:szCs w:val="24"/>
        </w:rPr>
        <w:t xml:space="preserve">Teritorijas kopšana </w:t>
      </w:r>
      <w:r w:rsidRPr="008C4BAC">
        <w:rPr>
          <w:rFonts w:ascii="Times New Roman" w:hAnsi="Times New Roman" w:cs="Times New Roman"/>
          <w:sz w:val="24"/>
          <w:szCs w:val="24"/>
          <w:u w:val="single"/>
        </w:rPr>
        <w:t>jāveic katru dienu rīta stundās līdz plkst. 8:00</w:t>
      </w:r>
      <w:r w:rsidRPr="008C4BAC">
        <w:rPr>
          <w:rFonts w:ascii="Times New Roman" w:hAnsi="Times New Roman" w:cs="Times New Roman"/>
          <w:sz w:val="24"/>
          <w:szCs w:val="24"/>
        </w:rPr>
        <w:t>. Arī dienas laikā nekavējoties jāaizvāc prom no ietvēm sakrājušies gruži. Saslaukas nekavējoties jāaizvāc no teritorijas.</w:t>
      </w:r>
    </w:p>
    <w:p w14:paraId="7E77DA4F" w14:textId="4C46E040" w:rsidR="009C6DAD" w:rsidRPr="008C4BAC" w:rsidRDefault="009C6DAD" w:rsidP="001C7B0C">
      <w:pPr>
        <w:pStyle w:val="Sarakstarindkopa"/>
        <w:widowControl w:val="0"/>
        <w:numPr>
          <w:ilvl w:val="1"/>
          <w:numId w:val="10"/>
        </w:numPr>
        <w:tabs>
          <w:tab w:val="left" w:pos="567"/>
        </w:tabs>
        <w:suppressAutoHyphens/>
        <w:spacing w:after="0" w:line="240" w:lineRule="auto"/>
        <w:ind w:left="567" w:hanging="567"/>
        <w:jc w:val="both"/>
        <w:rPr>
          <w:rFonts w:ascii="Times New Roman" w:hAnsi="Times New Roman" w:cs="Times New Roman"/>
          <w:sz w:val="24"/>
          <w:szCs w:val="24"/>
        </w:rPr>
      </w:pPr>
      <w:r w:rsidRPr="008C4BAC">
        <w:rPr>
          <w:rFonts w:ascii="Times New Roman" w:hAnsi="Times New Roman" w:cs="Times New Roman"/>
          <w:sz w:val="24"/>
          <w:szCs w:val="24"/>
        </w:rPr>
        <w:t xml:space="preserve">Ārkārtas apstākļos – nolūzušu koku, sniegputeņa gadījumā uzkopšanas darbi veicami ne vēlāk kā 1 h laikā pēc informācijas saņemšanas no </w:t>
      </w:r>
      <w:r w:rsidR="002C0119" w:rsidRPr="008C4BAC">
        <w:rPr>
          <w:rFonts w:ascii="Times New Roman" w:hAnsi="Times New Roman" w:cs="Times New Roman"/>
          <w:sz w:val="24"/>
          <w:szCs w:val="24"/>
          <w:lang w:eastAsia="ru-RU"/>
        </w:rPr>
        <w:t>Pašvaldības</w:t>
      </w:r>
      <w:r w:rsidRPr="008C4BAC">
        <w:rPr>
          <w:rFonts w:ascii="Times New Roman" w:hAnsi="Times New Roman" w:cs="Times New Roman"/>
          <w:sz w:val="24"/>
          <w:szCs w:val="24"/>
        </w:rPr>
        <w:t>.</w:t>
      </w:r>
    </w:p>
    <w:p w14:paraId="56FEFF9C" w14:textId="77777777" w:rsidR="009C6DAD" w:rsidRPr="009C6DAD" w:rsidRDefault="009C6DAD" w:rsidP="001C7B0C">
      <w:pPr>
        <w:widowControl w:val="0"/>
        <w:numPr>
          <w:ilvl w:val="1"/>
          <w:numId w:val="10"/>
        </w:numPr>
        <w:tabs>
          <w:tab w:val="left" w:pos="567"/>
          <w:tab w:val="left" w:pos="810"/>
        </w:tabs>
        <w:suppressAutoHyphens/>
        <w:spacing w:after="0" w:line="240" w:lineRule="auto"/>
        <w:ind w:left="567" w:hanging="567"/>
        <w:jc w:val="both"/>
        <w:rPr>
          <w:rFonts w:ascii="Times New Roman" w:hAnsi="Times New Roman" w:cs="Times New Roman"/>
          <w:sz w:val="24"/>
          <w:szCs w:val="24"/>
        </w:rPr>
      </w:pPr>
      <w:r w:rsidRPr="009C6DAD">
        <w:rPr>
          <w:rFonts w:ascii="Times New Roman" w:hAnsi="Times New Roman" w:cs="Times New Roman"/>
          <w:sz w:val="24"/>
          <w:szCs w:val="24"/>
        </w:rPr>
        <w:t>Svētku dienās, dienās, kad tiek organizēti gada tirgi, jānodrošina pilsētas teritorijas uzkopšana visas dienas garumā.</w:t>
      </w:r>
    </w:p>
    <w:p w14:paraId="0FA0E7B4" w14:textId="77777777" w:rsidR="009C6DAD" w:rsidRPr="009C6DAD" w:rsidRDefault="009C6DAD" w:rsidP="001C7B0C">
      <w:pPr>
        <w:widowControl w:val="0"/>
        <w:numPr>
          <w:ilvl w:val="1"/>
          <w:numId w:val="10"/>
        </w:numPr>
        <w:tabs>
          <w:tab w:val="left" w:pos="567"/>
        </w:tabs>
        <w:suppressAutoHyphens/>
        <w:spacing w:after="0" w:line="240" w:lineRule="auto"/>
        <w:ind w:left="567" w:hanging="567"/>
        <w:jc w:val="both"/>
        <w:rPr>
          <w:rFonts w:ascii="Times New Roman" w:hAnsi="Times New Roman" w:cs="Times New Roman"/>
          <w:sz w:val="24"/>
          <w:szCs w:val="24"/>
        </w:rPr>
      </w:pPr>
      <w:r w:rsidRPr="009C6DAD">
        <w:rPr>
          <w:rFonts w:ascii="Times New Roman" w:hAnsi="Times New Roman" w:cs="Times New Roman"/>
          <w:sz w:val="24"/>
          <w:szCs w:val="24"/>
        </w:rPr>
        <w:t xml:space="preserve">Jāseko, lai </w:t>
      </w:r>
      <w:proofErr w:type="spellStart"/>
      <w:r w:rsidRPr="009C6DAD">
        <w:rPr>
          <w:rFonts w:ascii="Times New Roman" w:hAnsi="Times New Roman" w:cs="Times New Roman"/>
          <w:sz w:val="24"/>
          <w:szCs w:val="24"/>
        </w:rPr>
        <w:t>ūdensnoteces</w:t>
      </w:r>
      <w:proofErr w:type="spellEnd"/>
      <w:r w:rsidRPr="009C6DAD">
        <w:rPr>
          <w:rFonts w:ascii="Times New Roman" w:hAnsi="Times New Roman" w:cs="Times New Roman"/>
          <w:sz w:val="24"/>
          <w:szCs w:val="24"/>
        </w:rPr>
        <w:t xml:space="preserve"> akas un kanalizācijas tīkla </w:t>
      </w:r>
      <w:proofErr w:type="spellStart"/>
      <w:r w:rsidRPr="009C6DAD">
        <w:rPr>
          <w:rFonts w:ascii="Times New Roman" w:hAnsi="Times New Roman" w:cs="Times New Roman"/>
          <w:sz w:val="24"/>
          <w:szCs w:val="24"/>
        </w:rPr>
        <w:t>uztvērējakas</w:t>
      </w:r>
      <w:proofErr w:type="spellEnd"/>
      <w:r w:rsidRPr="009C6DAD">
        <w:rPr>
          <w:rFonts w:ascii="Times New Roman" w:hAnsi="Times New Roman" w:cs="Times New Roman"/>
          <w:sz w:val="24"/>
          <w:szCs w:val="24"/>
        </w:rPr>
        <w:t xml:space="preserve"> neaizsprostotu ar gružiem, netīrumiem, dubļiem.</w:t>
      </w:r>
    </w:p>
    <w:p w14:paraId="2AE5AAAD" w14:textId="77777777" w:rsidR="009C6DAD" w:rsidRPr="009C6DAD" w:rsidRDefault="009C6DAD" w:rsidP="001C7B0C">
      <w:pPr>
        <w:widowControl w:val="0"/>
        <w:numPr>
          <w:ilvl w:val="1"/>
          <w:numId w:val="10"/>
        </w:numPr>
        <w:tabs>
          <w:tab w:val="left" w:pos="567"/>
        </w:tabs>
        <w:suppressAutoHyphens/>
        <w:spacing w:after="0" w:line="240" w:lineRule="auto"/>
        <w:ind w:left="567" w:hanging="567"/>
        <w:jc w:val="both"/>
        <w:rPr>
          <w:rFonts w:ascii="Times New Roman" w:hAnsi="Times New Roman" w:cs="Times New Roman"/>
          <w:sz w:val="24"/>
          <w:szCs w:val="24"/>
        </w:rPr>
      </w:pPr>
      <w:r w:rsidRPr="009C6DAD">
        <w:rPr>
          <w:rFonts w:ascii="Times New Roman" w:hAnsi="Times New Roman" w:cs="Times New Roman"/>
          <w:sz w:val="24"/>
          <w:szCs w:val="24"/>
        </w:rPr>
        <w:t>Ūdensvada un kanalizācijas aku vāki no sniega jānotīra pilnīgi.</w:t>
      </w:r>
    </w:p>
    <w:p w14:paraId="47D170DC" w14:textId="77777777" w:rsidR="009C6DAD" w:rsidRPr="009C6DAD" w:rsidRDefault="009C6DAD" w:rsidP="001C7B0C">
      <w:pPr>
        <w:widowControl w:val="0"/>
        <w:numPr>
          <w:ilvl w:val="1"/>
          <w:numId w:val="10"/>
        </w:numPr>
        <w:tabs>
          <w:tab w:val="left" w:pos="567"/>
        </w:tabs>
        <w:suppressAutoHyphens/>
        <w:spacing w:after="0" w:line="240" w:lineRule="auto"/>
        <w:ind w:left="567" w:hanging="567"/>
        <w:jc w:val="both"/>
        <w:rPr>
          <w:rFonts w:ascii="Times New Roman" w:hAnsi="Times New Roman" w:cs="Times New Roman"/>
          <w:sz w:val="24"/>
          <w:szCs w:val="24"/>
        </w:rPr>
      </w:pPr>
      <w:r w:rsidRPr="009C6DAD">
        <w:rPr>
          <w:rFonts w:ascii="Times New Roman" w:hAnsi="Times New Roman" w:cs="Times New Roman"/>
          <w:sz w:val="24"/>
          <w:szCs w:val="24"/>
        </w:rPr>
        <w:t xml:space="preserve">Sniegs jāsavāc kaudzēs vai valnī zaļajā zonā starp trotuāru un ēku. Kaudžu augstums nedrīkst pārsniegt 1 metru, un tās nedrīkst traucēt satiksmi un </w:t>
      </w:r>
      <w:proofErr w:type="spellStart"/>
      <w:r w:rsidRPr="009C6DAD">
        <w:rPr>
          <w:rFonts w:ascii="Times New Roman" w:hAnsi="Times New Roman" w:cs="Times New Roman"/>
          <w:sz w:val="24"/>
          <w:szCs w:val="24"/>
        </w:rPr>
        <w:t>pārredzamību</w:t>
      </w:r>
      <w:proofErr w:type="spellEnd"/>
      <w:r w:rsidRPr="009C6DAD">
        <w:rPr>
          <w:rFonts w:ascii="Times New Roman" w:hAnsi="Times New Roman" w:cs="Times New Roman"/>
          <w:sz w:val="24"/>
          <w:szCs w:val="24"/>
        </w:rPr>
        <w:t xml:space="preserve"> ielās. Pret pašvaldības ēku iebrauktuvēm un parādes durvīm starp sniega kaudzēm jāatstāj pietiekami platas ejas. </w:t>
      </w:r>
    </w:p>
    <w:p w14:paraId="48E382BC" w14:textId="77777777" w:rsidR="009C6DAD" w:rsidRPr="009C6DAD" w:rsidRDefault="009C6DAD" w:rsidP="001C7B0C">
      <w:pPr>
        <w:widowControl w:val="0"/>
        <w:numPr>
          <w:ilvl w:val="1"/>
          <w:numId w:val="10"/>
        </w:numPr>
        <w:tabs>
          <w:tab w:val="left" w:pos="567"/>
        </w:tabs>
        <w:suppressAutoHyphens/>
        <w:spacing w:after="0" w:line="240" w:lineRule="auto"/>
        <w:ind w:left="567" w:hanging="567"/>
        <w:jc w:val="both"/>
        <w:rPr>
          <w:rFonts w:ascii="Times New Roman" w:hAnsi="Times New Roman" w:cs="Times New Roman"/>
          <w:sz w:val="24"/>
          <w:szCs w:val="24"/>
        </w:rPr>
      </w:pPr>
      <w:r w:rsidRPr="009C6DAD">
        <w:rPr>
          <w:rFonts w:ascii="Times New Roman" w:hAnsi="Times New Roman" w:cs="Times New Roman"/>
          <w:sz w:val="24"/>
          <w:szCs w:val="24"/>
        </w:rPr>
        <w:t>Savāktās rudens lapu kaudzes nekavējoties jānovāc.</w:t>
      </w:r>
    </w:p>
    <w:p w14:paraId="5B1B45D4" w14:textId="77777777" w:rsidR="009C6DAD" w:rsidRPr="009C6DAD" w:rsidRDefault="009C6DAD" w:rsidP="001C7B0C">
      <w:pPr>
        <w:widowControl w:val="0"/>
        <w:numPr>
          <w:ilvl w:val="1"/>
          <w:numId w:val="10"/>
        </w:numPr>
        <w:tabs>
          <w:tab w:val="left" w:pos="567"/>
        </w:tabs>
        <w:suppressAutoHyphens/>
        <w:spacing w:after="0" w:line="240" w:lineRule="auto"/>
        <w:ind w:left="567" w:hanging="567"/>
        <w:jc w:val="both"/>
        <w:rPr>
          <w:rFonts w:ascii="Times New Roman" w:hAnsi="Times New Roman" w:cs="Times New Roman"/>
          <w:sz w:val="24"/>
          <w:szCs w:val="24"/>
        </w:rPr>
      </w:pPr>
      <w:r w:rsidRPr="009C6DAD">
        <w:rPr>
          <w:rFonts w:ascii="Times New Roman" w:hAnsi="Times New Roman" w:cs="Times New Roman"/>
          <w:sz w:val="24"/>
          <w:szCs w:val="24"/>
        </w:rPr>
        <w:t>Ziemas laikā, ja pastāv bezsniega periods ilgāk par 2 (divām) nedēļām, jāveic ielu apmaļu tīrīšana no sanesumiem.</w:t>
      </w:r>
    </w:p>
    <w:p w14:paraId="4052C68F" w14:textId="77777777" w:rsidR="009C6DAD" w:rsidRPr="009C6DAD" w:rsidRDefault="009C6DAD" w:rsidP="009C6DAD">
      <w:pPr>
        <w:tabs>
          <w:tab w:val="left" w:pos="142"/>
          <w:tab w:val="left" w:pos="360"/>
          <w:tab w:val="left" w:pos="555"/>
          <w:tab w:val="left" w:pos="915"/>
          <w:tab w:val="left" w:pos="6495"/>
          <w:tab w:val="left" w:pos="8295"/>
        </w:tabs>
        <w:jc w:val="both"/>
        <w:rPr>
          <w:rFonts w:ascii="Times New Roman" w:hAnsi="Times New Roman" w:cs="Times New Roman"/>
          <w:sz w:val="24"/>
          <w:szCs w:val="24"/>
        </w:rPr>
      </w:pPr>
    </w:p>
    <w:p w14:paraId="42982F0B" w14:textId="0D13BB75" w:rsidR="009C6DAD" w:rsidRPr="009C6DAD" w:rsidRDefault="008C4BAC" w:rsidP="009C6DAD">
      <w:pPr>
        <w:tabs>
          <w:tab w:val="left" w:pos="142"/>
          <w:tab w:val="left" w:pos="360"/>
          <w:tab w:val="left" w:pos="555"/>
          <w:tab w:val="left" w:pos="915"/>
          <w:tab w:val="left" w:pos="6495"/>
          <w:tab w:val="left" w:pos="8295"/>
        </w:tabs>
        <w:jc w:val="both"/>
        <w:rPr>
          <w:rFonts w:ascii="Times New Roman" w:hAnsi="Times New Roman" w:cs="Times New Roman"/>
          <w:b/>
          <w:sz w:val="24"/>
          <w:szCs w:val="24"/>
        </w:rPr>
      </w:pPr>
      <w:r>
        <w:rPr>
          <w:rFonts w:ascii="Times New Roman" w:hAnsi="Times New Roman" w:cs="Times New Roman"/>
          <w:b/>
          <w:sz w:val="24"/>
          <w:szCs w:val="24"/>
        </w:rPr>
        <w:t>7</w:t>
      </w:r>
      <w:r w:rsidR="009C6DAD" w:rsidRPr="009C6DAD">
        <w:rPr>
          <w:rFonts w:ascii="Times New Roman" w:hAnsi="Times New Roman" w:cs="Times New Roman"/>
          <w:b/>
          <w:sz w:val="24"/>
          <w:szCs w:val="24"/>
        </w:rPr>
        <w:t>. Limbažu pilsētas teritorijas uzkopšana</w:t>
      </w:r>
    </w:p>
    <w:p w14:paraId="6351A3B1" w14:textId="40DA6B0F" w:rsidR="009C6DAD" w:rsidRPr="009C6DAD" w:rsidRDefault="008C4BAC" w:rsidP="009C6DAD">
      <w:pPr>
        <w:tabs>
          <w:tab w:val="left" w:pos="142"/>
          <w:tab w:val="left" w:pos="360"/>
          <w:tab w:val="left" w:pos="555"/>
          <w:tab w:val="left" w:pos="915"/>
          <w:tab w:val="left" w:pos="6495"/>
          <w:tab w:val="left" w:pos="8295"/>
        </w:tabs>
        <w:jc w:val="both"/>
        <w:rPr>
          <w:rFonts w:ascii="Times New Roman" w:hAnsi="Times New Roman" w:cs="Times New Roman"/>
          <w:sz w:val="24"/>
          <w:szCs w:val="24"/>
        </w:rPr>
      </w:pPr>
      <w:r>
        <w:rPr>
          <w:rFonts w:ascii="Times New Roman" w:hAnsi="Times New Roman" w:cs="Times New Roman"/>
          <w:b/>
          <w:sz w:val="24"/>
          <w:szCs w:val="24"/>
        </w:rPr>
        <w:t>Deleģētā uzdevuma</w:t>
      </w:r>
      <w:r w:rsidR="009C6DAD" w:rsidRPr="009C6DAD">
        <w:rPr>
          <w:rFonts w:ascii="Times New Roman" w:hAnsi="Times New Roman" w:cs="Times New Roman"/>
          <w:b/>
          <w:sz w:val="24"/>
          <w:szCs w:val="24"/>
        </w:rPr>
        <w:t xml:space="preserve"> galarezultāts </w:t>
      </w:r>
      <w:r w:rsidR="009C6DAD" w:rsidRPr="009C6DAD">
        <w:rPr>
          <w:rFonts w:ascii="Times New Roman" w:hAnsi="Times New Roman" w:cs="Times New Roman"/>
          <w:sz w:val="24"/>
          <w:szCs w:val="24"/>
        </w:rPr>
        <w:t xml:space="preserve">- nodrošināta iedzīvotāju droša pārvietošanās; ietvju, veloceliņu, gājēju celiņu un piegulošā zāliena estētiski vizuālais izskats; attīrītas lietus ūdens </w:t>
      </w:r>
      <w:proofErr w:type="spellStart"/>
      <w:r w:rsidR="009C6DAD" w:rsidRPr="009C6DAD">
        <w:rPr>
          <w:rFonts w:ascii="Times New Roman" w:hAnsi="Times New Roman" w:cs="Times New Roman"/>
          <w:sz w:val="24"/>
          <w:szCs w:val="24"/>
        </w:rPr>
        <w:t>uztvērējakas</w:t>
      </w:r>
      <w:proofErr w:type="spellEnd"/>
      <w:r w:rsidR="009C6DAD" w:rsidRPr="009C6DAD">
        <w:rPr>
          <w:rFonts w:ascii="Times New Roman" w:hAnsi="Times New Roman" w:cs="Times New Roman"/>
          <w:sz w:val="24"/>
          <w:szCs w:val="24"/>
        </w:rPr>
        <w:t xml:space="preserve"> (kas atrodas kopjamajā teritorijā) no smilšu sanesumiem un atkritumiem.</w:t>
      </w:r>
    </w:p>
    <w:p w14:paraId="4E01B051" w14:textId="6C8148B6" w:rsidR="009C6DAD" w:rsidRPr="009C6DAD" w:rsidRDefault="008C4BAC" w:rsidP="009C6DAD">
      <w:pPr>
        <w:tabs>
          <w:tab w:val="left" w:pos="142"/>
          <w:tab w:val="left" w:pos="360"/>
          <w:tab w:val="left" w:pos="555"/>
          <w:tab w:val="left" w:pos="915"/>
          <w:tab w:val="left" w:pos="6495"/>
          <w:tab w:val="left" w:pos="8295"/>
        </w:tabs>
        <w:jc w:val="both"/>
        <w:rPr>
          <w:rFonts w:ascii="Times New Roman" w:hAnsi="Times New Roman" w:cs="Times New Roman"/>
          <w:sz w:val="24"/>
          <w:szCs w:val="24"/>
        </w:rPr>
      </w:pPr>
      <w:r>
        <w:rPr>
          <w:rFonts w:ascii="Times New Roman" w:hAnsi="Times New Roman" w:cs="Times New Roman"/>
          <w:b/>
          <w:sz w:val="24"/>
          <w:szCs w:val="24"/>
        </w:rPr>
        <w:t>Deleģētā uzdevuma</w:t>
      </w:r>
      <w:r w:rsidR="009C6DAD" w:rsidRPr="009C6DAD">
        <w:rPr>
          <w:rFonts w:ascii="Times New Roman" w:hAnsi="Times New Roman" w:cs="Times New Roman"/>
          <w:b/>
          <w:sz w:val="24"/>
          <w:szCs w:val="24"/>
        </w:rPr>
        <w:t xml:space="preserve"> vides aizsardzības prasības </w:t>
      </w:r>
      <w:r w:rsidR="009C6DAD" w:rsidRPr="009C6DAD">
        <w:rPr>
          <w:rFonts w:ascii="Times New Roman" w:hAnsi="Times New Roman" w:cs="Times New Roman"/>
          <w:sz w:val="24"/>
          <w:szCs w:val="24"/>
        </w:rPr>
        <w:t>- nekaisīt segumu ar izdedžiem, nepieļaut smilts - sāls maisījuma nokļūšanu uz koku saknēm un apstādījumiem.</w:t>
      </w:r>
    </w:p>
    <w:p w14:paraId="31D5E64C" w14:textId="4D3B6362" w:rsidR="009C6DAD" w:rsidRPr="009C6DAD" w:rsidRDefault="008C4BAC" w:rsidP="009C6DAD">
      <w:pPr>
        <w:tabs>
          <w:tab w:val="left" w:pos="142"/>
          <w:tab w:val="left" w:pos="360"/>
          <w:tab w:val="left" w:pos="555"/>
          <w:tab w:val="left" w:pos="915"/>
          <w:tab w:val="left" w:pos="6495"/>
          <w:tab w:val="left" w:pos="8295"/>
        </w:tabs>
        <w:jc w:val="both"/>
        <w:rPr>
          <w:rFonts w:ascii="Times New Roman" w:hAnsi="Times New Roman" w:cs="Times New Roman"/>
          <w:sz w:val="24"/>
          <w:szCs w:val="24"/>
        </w:rPr>
      </w:pPr>
      <w:r>
        <w:rPr>
          <w:rFonts w:ascii="Times New Roman" w:hAnsi="Times New Roman" w:cs="Times New Roman"/>
          <w:b/>
          <w:sz w:val="24"/>
          <w:szCs w:val="24"/>
        </w:rPr>
        <w:lastRenderedPageBreak/>
        <w:t>Deleģētā uzdevuma</w:t>
      </w:r>
      <w:r w:rsidR="009C6DAD" w:rsidRPr="009C6DAD">
        <w:rPr>
          <w:rFonts w:ascii="Times New Roman" w:hAnsi="Times New Roman" w:cs="Times New Roman"/>
          <w:b/>
          <w:sz w:val="24"/>
          <w:szCs w:val="24"/>
        </w:rPr>
        <w:t xml:space="preserve"> izpildes prasības</w:t>
      </w:r>
      <w:r w:rsidR="009C6DAD" w:rsidRPr="009C6DAD">
        <w:rPr>
          <w:rFonts w:ascii="Times New Roman" w:hAnsi="Times New Roman" w:cs="Times New Roman"/>
          <w:sz w:val="24"/>
          <w:szCs w:val="24"/>
        </w:rPr>
        <w:t xml:space="preserve"> – rūpīgs ikdienas darbs, ja </w:t>
      </w:r>
      <w:r w:rsidR="00E91A29">
        <w:rPr>
          <w:rFonts w:ascii="Times New Roman" w:hAnsi="Times New Roman" w:cs="Times New Roman"/>
          <w:sz w:val="24"/>
          <w:szCs w:val="24"/>
        </w:rPr>
        <w:t>Pilnvarotā persona</w:t>
      </w:r>
      <w:r w:rsidR="009C6DAD" w:rsidRPr="009C6DAD">
        <w:rPr>
          <w:rFonts w:ascii="Times New Roman" w:hAnsi="Times New Roman" w:cs="Times New Roman"/>
          <w:sz w:val="24"/>
          <w:szCs w:val="24"/>
        </w:rPr>
        <w:t xml:space="preserve"> konstatē vai saņem ziņojumu no iedzīvotājiem, ka apkopjamajā teritorijā konstatēti gājējiem bīstama vieta vai apstākļi, pēc tā konstatēšanas nekavējoties jānodrošina vietas norobežošana un jāpaziņo </w:t>
      </w:r>
      <w:r w:rsidR="002C0119" w:rsidRPr="009C6DAD">
        <w:rPr>
          <w:rFonts w:ascii="Times New Roman" w:hAnsi="Times New Roman" w:cs="Times New Roman"/>
          <w:sz w:val="24"/>
          <w:szCs w:val="24"/>
          <w:lang w:eastAsia="ru-RU"/>
        </w:rPr>
        <w:t>P</w:t>
      </w:r>
      <w:r w:rsidR="002C0119">
        <w:rPr>
          <w:rFonts w:ascii="Times New Roman" w:hAnsi="Times New Roman" w:cs="Times New Roman"/>
          <w:sz w:val="24"/>
          <w:szCs w:val="24"/>
          <w:lang w:eastAsia="ru-RU"/>
        </w:rPr>
        <w:t>ašvaldībai</w:t>
      </w:r>
      <w:r w:rsidR="002C0119" w:rsidRPr="009C6DAD">
        <w:rPr>
          <w:rFonts w:ascii="Times New Roman" w:hAnsi="Times New Roman" w:cs="Times New Roman"/>
          <w:sz w:val="24"/>
          <w:szCs w:val="24"/>
          <w:lang w:eastAsia="ru-RU"/>
        </w:rPr>
        <w:t>.</w:t>
      </w:r>
    </w:p>
    <w:p w14:paraId="311E936F" w14:textId="4D62A682" w:rsidR="009C6DAD" w:rsidRPr="009C6DAD" w:rsidRDefault="008C4BAC" w:rsidP="001C7B0C">
      <w:pPr>
        <w:tabs>
          <w:tab w:val="left" w:pos="567"/>
          <w:tab w:val="left" w:pos="915"/>
          <w:tab w:val="left" w:pos="6495"/>
          <w:tab w:val="left" w:pos="8295"/>
        </w:tabs>
        <w:spacing w:after="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7</w:t>
      </w:r>
      <w:r w:rsidR="009C6DAD" w:rsidRPr="009C6DAD">
        <w:rPr>
          <w:rFonts w:ascii="Times New Roman" w:hAnsi="Times New Roman" w:cs="Times New Roman"/>
          <w:sz w:val="24"/>
          <w:szCs w:val="24"/>
        </w:rPr>
        <w:t xml:space="preserve">.1.  Ietvju piegružojuma savākšana </w:t>
      </w:r>
      <w:r w:rsidR="009C6DAD" w:rsidRPr="009C6DAD">
        <w:rPr>
          <w:rFonts w:ascii="Times New Roman" w:hAnsi="Times New Roman" w:cs="Times New Roman"/>
          <w:sz w:val="24"/>
          <w:szCs w:val="24"/>
          <w:u w:val="single"/>
        </w:rPr>
        <w:t>katru dienu</w:t>
      </w:r>
      <w:r w:rsidR="009C6DAD" w:rsidRPr="009C6DAD">
        <w:rPr>
          <w:rFonts w:ascii="Times New Roman" w:hAnsi="Times New Roman" w:cs="Times New Roman"/>
          <w:sz w:val="24"/>
          <w:szCs w:val="24"/>
        </w:rPr>
        <w:t xml:space="preserve"> (neslaukot uz brauktuves un apstādījumiem) līdz plkst. 8:00, bet dienas laikā pēc vajadzības, saslauku izvešana.</w:t>
      </w:r>
    </w:p>
    <w:p w14:paraId="7D0ADB11" w14:textId="35B33ABA" w:rsidR="009C6DAD" w:rsidRPr="009C6DAD" w:rsidRDefault="008C4BAC" w:rsidP="001C7B0C">
      <w:pPr>
        <w:tabs>
          <w:tab w:val="left" w:pos="567"/>
          <w:tab w:val="left" w:pos="915"/>
          <w:tab w:val="left" w:pos="6495"/>
          <w:tab w:val="left" w:pos="8295"/>
        </w:tabs>
        <w:spacing w:after="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7</w:t>
      </w:r>
      <w:r w:rsidR="009C6DAD" w:rsidRPr="009C6DAD">
        <w:rPr>
          <w:rFonts w:ascii="Times New Roman" w:hAnsi="Times New Roman" w:cs="Times New Roman"/>
          <w:sz w:val="24"/>
          <w:szCs w:val="24"/>
        </w:rPr>
        <w:t>.2.  Regulāra sadzīves atkritumu, lapu, zaru un cita piegružojuma savākšana un aizvešana no ietvēm piegulošās teritorijas, attīrot piegulošo zālienu.</w:t>
      </w:r>
    </w:p>
    <w:p w14:paraId="248321E6" w14:textId="41D1FBE4" w:rsidR="009C6DAD" w:rsidRPr="009C6DAD" w:rsidRDefault="008C4BAC" w:rsidP="001C7B0C">
      <w:pPr>
        <w:tabs>
          <w:tab w:val="left" w:pos="567"/>
          <w:tab w:val="left" w:pos="915"/>
          <w:tab w:val="left" w:pos="6495"/>
          <w:tab w:val="left" w:pos="8295"/>
        </w:tabs>
        <w:spacing w:after="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7</w:t>
      </w:r>
      <w:r w:rsidR="009C6DAD" w:rsidRPr="009C6DAD">
        <w:rPr>
          <w:rFonts w:ascii="Times New Roman" w:hAnsi="Times New Roman" w:cs="Times New Roman"/>
          <w:sz w:val="24"/>
          <w:szCs w:val="24"/>
        </w:rPr>
        <w:t>.3.  Operatīva sniega un ledus tīrīšana (līdz cietajam segumam) no ietvēm, gājēju celiņiem, kāpnēm un iebrauktuvēm (ietves platumā), ievērojot sekojošus nosacījumus:</w:t>
      </w:r>
    </w:p>
    <w:p w14:paraId="55B83ECF" w14:textId="6F8432D7" w:rsidR="009C6DAD" w:rsidRPr="009C6DAD" w:rsidRDefault="008C4BAC" w:rsidP="001C7B0C">
      <w:pPr>
        <w:tabs>
          <w:tab w:val="left" w:pos="142"/>
          <w:tab w:val="left" w:pos="360"/>
          <w:tab w:val="left" w:pos="915"/>
          <w:tab w:val="left" w:pos="6495"/>
          <w:tab w:val="left" w:pos="8295"/>
        </w:tabs>
        <w:spacing w:after="0" w:line="240" w:lineRule="auto"/>
        <w:ind w:left="1080" w:hanging="540"/>
        <w:jc w:val="both"/>
        <w:rPr>
          <w:rFonts w:ascii="Times New Roman" w:hAnsi="Times New Roman" w:cs="Times New Roman"/>
          <w:sz w:val="24"/>
          <w:szCs w:val="24"/>
        </w:rPr>
      </w:pPr>
      <w:r>
        <w:rPr>
          <w:rFonts w:ascii="Times New Roman" w:hAnsi="Times New Roman" w:cs="Times New Roman"/>
          <w:sz w:val="24"/>
          <w:szCs w:val="24"/>
        </w:rPr>
        <w:t>7</w:t>
      </w:r>
      <w:r w:rsidR="009C6DAD" w:rsidRPr="009C6DAD">
        <w:rPr>
          <w:rFonts w:ascii="Times New Roman" w:hAnsi="Times New Roman" w:cs="Times New Roman"/>
          <w:sz w:val="24"/>
          <w:szCs w:val="24"/>
        </w:rPr>
        <w:t>.3.1. ielu krustojumos sniega valnī starp ielas brauktuvi un ietvi jābūt attīrītai joslai ne mazāk    par 1 (vienu) metru, sniega vaļņa augstums nedrīkst pārsniegt 1 (vienu) metru;</w:t>
      </w:r>
    </w:p>
    <w:p w14:paraId="184E6544" w14:textId="26D03F58" w:rsidR="009C6DAD" w:rsidRPr="009C6DAD" w:rsidRDefault="008C4BAC" w:rsidP="001C7B0C">
      <w:pPr>
        <w:tabs>
          <w:tab w:val="left" w:pos="142"/>
          <w:tab w:val="left" w:pos="360"/>
          <w:tab w:val="left" w:pos="915"/>
          <w:tab w:val="left" w:pos="6495"/>
          <w:tab w:val="left" w:pos="8295"/>
        </w:tabs>
        <w:spacing w:after="0" w:line="240" w:lineRule="auto"/>
        <w:ind w:left="1080" w:hanging="540"/>
        <w:jc w:val="both"/>
        <w:rPr>
          <w:rFonts w:ascii="Times New Roman" w:hAnsi="Times New Roman" w:cs="Times New Roman"/>
          <w:sz w:val="24"/>
          <w:szCs w:val="24"/>
        </w:rPr>
      </w:pPr>
      <w:r>
        <w:rPr>
          <w:rFonts w:ascii="Times New Roman" w:hAnsi="Times New Roman" w:cs="Times New Roman"/>
          <w:sz w:val="24"/>
          <w:szCs w:val="24"/>
        </w:rPr>
        <w:t>7</w:t>
      </w:r>
      <w:r w:rsidR="009C6DAD" w:rsidRPr="009C6DAD">
        <w:rPr>
          <w:rFonts w:ascii="Times New Roman" w:hAnsi="Times New Roman" w:cs="Times New Roman"/>
          <w:sz w:val="24"/>
          <w:szCs w:val="24"/>
        </w:rPr>
        <w:t>.3.2. jānodrošina cietā seguma nebojāšana un apstādījumu saglabāšana.</w:t>
      </w:r>
    </w:p>
    <w:p w14:paraId="128FA1EB" w14:textId="07A2CDE7" w:rsidR="009C6DAD" w:rsidRPr="009C6DAD" w:rsidRDefault="008C4BAC" w:rsidP="001C7B0C">
      <w:pPr>
        <w:tabs>
          <w:tab w:val="left" w:pos="142"/>
          <w:tab w:val="left" w:pos="540"/>
          <w:tab w:val="left" w:pos="6495"/>
          <w:tab w:val="left" w:pos="8295"/>
        </w:tabs>
        <w:spacing w:after="0" w:line="240" w:lineRule="auto"/>
        <w:ind w:left="540" w:hanging="540"/>
        <w:jc w:val="both"/>
        <w:rPr>
          <w:rFonts w:ascii="Times New Roman" w:hAnsi="Times New Roman" w:cs="Times New Roman"/>
          <w:sz w:val="24"/>
          <w:szCs w:val="24"/>
        </w:rPr>
      </w:pPr>
      <w:r>
        <w:rPr>
          <w:rFonts w:ascii="Times New Roman" w:hAnsi="Times New Roman" w:cs="Times New Roman"/>
          <w:sz w:val="24"/>
          <w:szCs w:val="24"/>
        </w:rPr>
        <w:t>7</w:t>
      </w:r>
      <w:r w:rsidR="009C6DAD" w:rsidRPr="009C6DAD">
        <w:rPr>
          <w:rFonts w:ascii="Times New Roman" w:hAnsi="Times New Roman" w:cs="Times New Roman"/>
          <w:sz w:val="24"/>
          <w:szCs w:val="24"/>
        </w:rPr>
        <w:t xml:space="preserve">.4.  Apledojuma laikā, lai novērstu slīdēšanu, ietvju, kāpņu, gājēju celiņu un iebrauktuvju kaisīšana ar smiltīm vai smilts - sāls maisījumu vienmērīgā daudzumā, ja nepieciešams - vairākas reizes dienā. </w:t>
      </w:r>
    </w:p>
    <w:p w14:paraId="2B438166" w14:textId="27051944" w:rsidR="009C6DAD" w:rsidRPr="009C6DAD" w:rsidRDefault="008C4BAC" w:rsidP="001C7B0C">
      <w:pPr>
        <w:tabs>
          <w:tab w:val="left" w:pos="142"/>
          <w:tab w:val="left" w:pos="540"/>
          <w:tab w:val="left" w:pos="6495"/>
          <w:tab w:val="left" w:pos="8295"/>
        </w:tabs>
        <w:spacing w:after="0" w:line="240" w:lineRule="auto"/>
        <w:ind w:left="540" w:hanging="540"/>
        <w:jc w:val="both"/>
        <w:rPr>
          <w:rFonts w:ascii="Times New Roman" w:hAnsi="Times New Roman" w:cs="Times New Roman"/>
          <w:sz w:val="24"/>
          <w:szCs w:val="24"/>
        </w:rPr>
      </w:pPr>
      <w:r>
        <w:rPr>
          <w:rFonts w:ascii="Times New Roman" w:hAnsi="Times New Roman" w:cs="Times New Roman"/>
          <w:sz w:val="24"/>
          <w:szCs w:val="24"/>
        </w:rPr>
        <w:t>7</w:t>
      </w:r>
      <w:r w:rsidR="009C6DAD" w:rsidRPr="009C6DAD">
        <w:rPr>
          <w:rFonts w:ascii="Times New Roman" w:hAnsi="Times New Roman" w:cs="Times New Roman"/>
          <w:sz w:val="24"/>
          <w:szCs w:val="24"/>
        </w:rPr>
        <w:t>.5.   Slapja sniega, šļūdoņa nostumšana no ietvēm un ūdens novadīšana no ietvēm.</w:t>
      </w:r>
    </w:p>
    <w:p w14:paraId="57C7F567" w14:textId="6A669531" w:rsidR="009C6DAD" w:rsidRPr="009C6DAD" w:rsidRDefault="008C4BAC" w:rsidP="001C7B0C">
      <w:pPr>
        <w:tabs>
          <w:tab w:val="left" w:pos="142"/>
          <w:tab w:val="left" w:pos="540"/>
          <w:tab w:val="left" w:pos="6495"/>
          <w:tab w:val="left" w:pos="8295"/>
        </w:tabs>
        <w:spacing w:after="0" w:line="240" w:lineRule="auto"/>
        <w:ind w:left="540" w:hanging="540"/>
        <w:jc w:val="both"/>
        <w:rPr>
          <w:rFonts w:ascii="Times New Roman" w:hAnsi="Times New Roman" w:cs="Times New Roman"/>
          <w:sz w:val="24"/>
          <w:szCs w:val="24"/>
        </w:rPr>
      </w:pPr>
      <w:r>
        <w:rPr>
          <w:rFonts w:ascii="Times New Roman" w:hAnsi="Times New Roman" w:cs="Times New Roman"/>
          <w:sz w:val="24"/>
          <w:szCs w:val="24"/>
        </w:rPr>
        <w:t>7</w:t>
      </w:r>
      <w:r w:rsidR="009C6DAD" w:rsidRPr="009C6DAD">
        <w:rPr>
          <w:rFonts w:ascii="Times New Roman" w:hAnsi="Times New Roman" w:cs="Times New Roman"/>
          <w:sz w:val="24"/>
          <w:szCs w:val="24"/>
        </w:rPr>
        <w:t xml:space="preserve">.6.  Nekavējoši, </w:t>
      </w:r>
      <w:proofErr w:type="spellStart"/>
      <w:r w:rsidR="009C6DAD" w:rsidRPr="009C6DAD">
        <w:rPr>
          <w:rFonts w:ascii="Times New Roman" w:hAnsi="Times New Roman" w:cs="Times New Roman"/>
          <w:sz w:val="24"/>
          <w:szCs w:val="24"/>
        </w:rPr>
        <w:t>nevēlāk</w:t>
      </w:r>
      <w:proofErr w:type="spellEnd"/>
      <w:r w:rsidR="009C6DAD" w:rsidRPr="009C6DAD">
        <w:rPr>
          <w:rFonts w:ascii="Times New Roman" w:hAnsi="Times New Roman" w:cs="Times New Roman"/>
          <w:sz w:val="24"/>
          <w:szCs w:val="24"/>
        </w:rPr>
        <w:t xml:space="preserve"> kā stundas laikā pēc fakta konstatācijas, ziņot par uz ietves, zālāja vai apstādījumos esošiem dzīvnieku līķiem </w:t>
      </w:r>
      <w:r w:rsidR="009C6DAD" w:rsidRPr="009C6DAD">
        <w:rPr>
          <w:rFonts w:ascii="Times New Roman" w:hAnsi="Times New Roman" w:cs="Times New Roman"/>
          <w:bCs/>
          <w:iCs/>
          <w:sz w:val="24"/>
          <w:szCs w:val="24"/>
        </w:rPr>
        <w:t xml:space="preserve">Limbažu pilsētas un pašvaldības īpašumu apsaimniekošanas </w:t>
      </w:r>
      <w:r w:rsidR="009C6DAD" w:rsidRPr="009C6DAD">
        <w:rPr>
          <w:rFonts w:ascii="Times New Roman" w:hAnsi="Times New Roman" w:cs="Times New Roman"/>
          <w:sz w:val="24"/>
          <w:szCs w:val="24"/>
        </w:rPr>
        <w:t>nodaļai.</w:t>
      </w:r>
    </w:p>
    <w:p w14:paraId="2D1E57F8" w14:textId="67ED4E75" w:rsidR="009C6DAD" w:rsidRPr="009C6DAD" w:rsidRDefault="008C4BAC" w:rsidP="001C7B0C">
      <w:pPr>
        <w:tabs>
          <w:tab w:val="left" w:pos="142"/>
          <w:tab w:val="left" w:pos="540"/>
          <w:tab w:val="left" w:pos="6495"/>
          <w:tab w:val="left" w:pos="8295"/>
        </w:tabs>
        <w:spacing w:after="0" w:line="240" w:lineRule="auto"/>
        <w:ind w:left="540" w:hanging="540"/>
        <w:jc w:val="both"/>
        <w:rPr>
          <w:rFonts w:ascii="Times New Roman" w:hAnsi="Times New Roman" w:cs="Times New Roman"/>
          <w:sz w:val="24"/>
          <w:szCs w:val="24"/>
        </w:rPr>
      </w:pPr>
      <w:r>
        <w:rPr>
          <w:rFonts w:ascii="Times New Roman" w:hAnsi="Times New Roman" w:cs="Times New Roman"/>
          <w:sz w:val="24"/>
          <w:szCs w:val="24"/>
        </w:rPr>
        <w:t>7</w:t>
      </w:r>
      <w:r w:rsidR="009C6DAD" w:rsidRPr="009C6DAD">
        <w:rPr>
          <w:rFonts w:ascii="Times New Roman" w:hAnsi="Times New Roman" w:cs="Times New Roman"/>
          <w:sz w:val="24"/>
          <w:szCs w:val="24"/>
        </w:rPr>
        <w:t xml:space="preserve">.7. Nekavējoši, </w:t>
      </w:r>
      <w:proofErr w:type="spellStart"/>
      <w:r w:rsidR="009C6DAD" w:rsidRPr="009C6DAD">
        <w:rPr>
          <w:rFonts w:ascii="Times New Roman" w:hAnsi="Times New Roman" w:cs="Times New Roman"/>
          <w:sz w:val="24"/>
          <w:szCs w:val="24"/>
        </w:rPr>
        <w:t>nevēlāk</w:t>
      </w:r>
      <w:proofErr w:type="spellEnd"/>
      <w:r w:rsidR="009C6DAD" w:rsidRPr="009C6DAD">
        <w:rPr>
          <w:rFonts w:ascii="Times New Roman" w:hAnsi="Times New Roman" w:cs="Times New Roman"/>
          <w:sz w:val="24"/>
          <w:szCs w:val="24"/>
        </w:rPr>
        <w:t xml:space="preserve"> kā stundas laikā pēc fakta konstatācijas, ziņot </w:t>
      </w:r>
      <w:r w:rsidR="009C6DAD" w:rsidRPr="009C6DAD">
        <w:rPr>
          <w:rFonts w:ascii="Times New Roman" w:hAnsi="Times New Roman" w:cs="Times New Roman"/>
          <w:bCs/>
          <w:iCs/>
          <w:sz w:val="24"/>
          <w:szCs w:val="24"/>
        </w:rPr>
        <w:t xml:space="preserve">Limbažu pilsētas un pašvaldības īpašumu apsaimniekošanas </w:t>
      </w:r>
      <w:r w:rsidR="009C6DAD" w:rsidRPr="009C6DAD">
        <w:rPr>
          <w:rFonts w:ascii="Times New Roman" w:hAnsi="Times New Roman" w:cs="Times New Roman"/>
          <w:sz w:val="24"/>
          <w:szCs w:val="24"/>
        </w:rPr>
        <w:t>nodaļai un novākt pilsētas teritorijā esošus nolauztus kokus un zarus.</w:t>
      </w:r>
    </w:p>
    <w:p w14:paraId="00219FFC" w14:textId="7694CE42" w:rsidR="009C6DAD" w:rsidRPr="009C6DAD" w:rsidRDefault="008C4BAC" w:rsidP="001C7B0C">
      <w:pPr>
        <w:tabs>
          <w:tab w:val="left" w:pos="142"/>
          <w:tab w:val="left" w:pos="540"/>
          <w:tab w:val="left" w:pos="6495"/>
          <w:tab w:val="left" w:pos="8295"/>
        </w:tabs>
        <w:spacing w:after="0" w:line="240" w:lineRule="auto"/>
        <w:ind w:left="540" w:hanging="540"/>
        <w:jc w:val="both"/>
        <w:rPr>
          <w:rFonts w:ascii="Times New Roman" w:hAnsi="Times New Roman" w:cs="Times New Roman"/>
          <w:sz w:val="24"/>
          <w:szCs w:val="24"/>
        </w:rPr>
      </w:pPr>
      <w:r>
        <w:rPr>
          <w:rFonts w:ascii="Times New Roman" w:hAnsi="Times New Roman" w:cs="Times New Roman"/>
          <w:sz w:val="24"/>
          <w:szCs w:val="24"/>
        </w:rPr>
        <w:t>7</w:t>
      </w:r>
      <w:r w:rsidR="009C6DAD" w:rsidRPr="009C6DAD">
        <w:rPr>
          <w:rFonts w:ascii="Times New Roman" w:hAnsi="Times New Roman" w:cs="Times New Roman"/>
          <w:sz w:val="24"/>
          <w:szCs w:val="24"/>
        </w:rPr>
        <w:t>.8.  Limbažu pilsētai piederošo atkritumu tvertņu regulāra iztukšošana (ne retāk kā 2 (divas) reizes nedēļā).</w:t>
      </w:r>
    </w:p>
    <w:p w14:paraId="250346B0" w14:textId="7E7C273C" w:rsidR="009C6DAD" w:rsidRPr="009C6DAD" w:rsidRDefault="008C4BAC" w:rsidP="001C7B0C">
      <w:pPr>
        <w:tabs>
          <w:tab w:val="left" w:pos="142"/>
          <w:tab w:val="left" w:pos="540"/>
          <w:tab w:val="left" w:pos="6495"/>
          <w:tab w:val="left" w:pos="8295"/>
        </w:tabs>
        <w:spacing w:after="0" w:line="240" w:lineRule="auto"/>
        <w:ind w:left="540" w:hanging="540"/>
        <w:jc w:val="both"/>
        <w:rPr>
          <w:rFonts w:ascii="Times New Roman" w:hAnsi="Times New Roman" w:cs="Times New Roman"/>
          <w:sz w:val="24"/>
          <w:szCs w:val="24"/>
        </w:rPr>
      </w:pPr>
      <w:r>
        <w:rPr>
          <w:rFonts w:ascii="Times New Roman" w:hAnsi="Times New Roman" w:cs="Times New Roman"/>
          <w:sz w:val="24"/>
          <w:szCs w:val="24"/>
        </w:rPr>
        <w:t>7</w:t>
      </w:r>
      <w:r w:rsidR="009C6DAD" w:rsidRPr="009C6DAD">
        <w:rPr>
          <w:rFonts w:ascii="Times New Roman" w:hAnsi="Times New Roman" w:cs="Times New Roman"/>
          <w:sz w:val="24"/>
          <w:szCs w:val="24"/>
        </w:rPr>
        <w:t>.9.  Soliņu vietu un smilšu tvertņu apkārtnes regulāra kopšana.</w:t>
      </w:r>
    </w:p>
    <w:p w14:paraId="09BB9400" w14:textId="457FA821" w:rsidR="009C6DAD" w:rsidRPr="009C6DAD" w:rsidRDefault="008C4BAC" w:rsidP="001C7B0C">
      <w:pPr>
        <w:tabs>
          <w:tab w:val="left" w:pos="142"/>
          <w:tab w:val="left" w:pos="540"/>
          <w:tab w:val="left" w:pos="6495"/>
          <w:tab w:val="left" w:pos="8295"/>
        </w:tabs>
        <w:spacing w:after="0" w:line="240" w:lineRule="auto"/>
        <w:ind w:left="540" w:hanging="540"/>
        <w:jc w:val="both"/>
        <w:rPr>
          <w:rFonts w:ascii="Times New Roman" w:hAnsi="Times New Roman" w:cs="Times New Roman"/>
          <w:sz w:val="24"/>
          <w:szCs w:val="24"/>
        </w:rPr>
      </w:pPr>
      <w:r>
        <w:rPr>
          <w:rFonts w:ascii="Times New Roman" w:hAnsi="Times New Roman" w:cs="Times New Roman"/>
          <w:sz w:val="24"/>
          <w:szCs w:val="24"/>
        </w:rPr>
        <w:t>7</w:t>
      </w:r>
      <w:r w:rsidR="009C6DAD" w:rsidRPr="009C6DAD">
        <w:rPr>
          <w:rFonts w:ascii="Times New Roman" w:hAnsi="Times New Roman" w:cs="Times New Roman"/>
          <w:sz w:val="24"/>
          <w:szCs w:val="24"/>
        </w:rPr>
        <w:t>.10. Soliņu un atkritumu tvertņu tīrīšana.</w:t>
      </w:r>
    </w:p>
    <w:p w14:paraId="7C297F7D" w14:textId="3FDC9D19" w:rsidR="009C6DAD" w:rsidRPr="009C6DAD" w:rsidRDefault="008C4BAC" w:rsidP="001C7B0C">
      <w:pPr>
        <w:tabs>
          <w:tab w:val="left" w:pos="142"/>
          <w:tab w:val="left" w:pos="540"/>
          <w:tab w:val="left" w:pos="6495"/>
          <w:tab w:val="left" w:pos="8295"/>
        </w:tabs>
        <w:spacing w:after="0" w:line="240" w:lineRule="auto"/>
        <w:ind w:left="540" w:hanging="540"/>
        <w:jc w:val="both"/>
        <w:rPr>
          <w:rFonts w:ascii="Times New Roman" w:hAnsi="Times New Roman" w:cs="Times New Roman"/>
          <w:sz w:val="24"/>
          <w:szCs w:val="24"/>
        </w:rPr>
      </w:pPr>
      <w:r>
        <w:rPr>
          <w:rFonts w:ascii="Times New Roman" w:hAnsi="Times New Roman" w:cs="Times New Roman"/>
          <w:sz w:val="24"/>
          <w:szCs w:val="24"/>
        </w:rPr>
        <w:t>7</w:t>
      </w:r>
      <w:r w:rsidR="009C6DAD" w:rsidRPr="009C6DAD">
        <w:rPr>
          <w:rFonts w:ascii="Times New Roman" w:hAnsi="Times New Roman" w:cs="Times New Roman"/>
          <w:sz w:val="24"/>
          <w:szCs w:val="24"/>
        </w:rPr>
        <w:t>.11. Ietves, veloceliņa, gājēju celiņa seguma vai zāliena bojājumu, ja tie radušies darbu veikšanas rezultātā, novēršana (seguma kvalitatīva atjaunošana, auglīgās augsnes pievešana, zāles iesēšana).</w:t>
      </w:r>
    </w:p>
    <w:p w14:paraId="5F0CE727" w14:textId="0D6EF1D7" w:rsidR="009C6DAD" w:rsidRPr="009C6DAD" w:rsidRDefault="008C4BAC" w:rsidP="001C7B0C">
      <w:pPr>
        <w:tabs>
          <w:tab w:val="left" w:pos="142"/>
          <w:tab w:val="left" w:pos="540"/>
          <w:tab w:val="left" w:pos="6495"/>
          <w:tab w:val="left" w:pos="8295"/>
        </w:tabs>
        <w:spacing w:after="0" w:line="240" w:lineRule="auto"/>
        <w:ind w:left="540" w:hanging="540"/>
        <w:jc w:val="both"/>
        <w:rPr>
          <w:rFonts w:ascii="Times New Roman" w:hAnsi="Times New Roman" w:cs="Times New Roman"/>
          <w:sz w:val="24"/>
          <w:szCs w:val="24"/>
        </w:rPr>
      </w:pPr>
      <w:r>
        <w:rPr>
          <w:rFonts w:ascii="Times New Roman" w:hAnsi="Times New Roman" w:cs="Times New Roman"/>
          <w:sz w:val="24"/>
          <w:szCs w:val="24"/>
        </w:rPr>
        <w:t>7</w:t>
      </w:r>
      <w:r w:rsidR="009C6DAD" w:rsidRPr="009C6DAD">
        <w:rPr>
          <w:rFonts w:ascii="Times New Roman" w:hAnsi="Times New Roman" w:cs="Times New Roman"/>
          <w:sz w:val="24"/>
          <w:szCs w:val="24"/>
        </w:rPr>
        <w:t xml:space="preserve">.12. Ja </w:t>
      </w:r>
      <w:r w:rsidR="00E91A29">
        <w:rPr>
          <w:rFonts w:ascii="Times New Roman" w:hAnsi="Times New Roman" w:cs="Times New Roman"/>
          <w:sz w:val="24"/>
          <w:szCs w:val="24"/>
        </w:rPr>
        <w:t>Pilnvarotā persona</w:t>
      </w:r>
      <w:r w:rsidR="009C6DAD" w:rsidRPr="009C6DAD">
        <w:rPr>
          <w:rFonts w:ascii="Times New Roman" w:hAnsi="Times New Roman" w:cs="Times New Roman"/>
          <w:sz w:val="24"/>
          <w:szCs w:val="24"/>
        </w:rPr>
        <w:t xml:space="preserve"> konstatē bojājumus ietvju vai gājēju celiņu segumā, kā arī dabas pamatnē vai apstādījumos, nekavējoties par to jāinformē </w:t>
      </w:r>
      <w:r w:rsidR="002C0119" w:rsidRPr="009C6DAD">
        <w:rPr>
          <w:rFonts w:ascii="Times New Roman" w:hAnsi="Times New Roman" w:cs="Times New Roman"/>
          <w:sz w:val="24"/>
          <w:szCs w:val="24"/>
          <w:lang w:eastAsia="ru-RU"/>
        </w:rPr>
        <w:t>P</w:t>
      </w:r>
      <w:r w:rsidR="002C0119">
        <w:rPr>
          <w:rFonts w:ascii="Times New Roman" w:hAnsi="Times New Roman" w:cs="Times New Roman"/>
          <w:sz w:val="24"/>
          <w:szCs w:val="24"/>
          <w:lang w:eastAsia="ru-RU"/>
        </w:rPr>
        <w:t>ašvaldība.</w:t>
      </w:r>
    </w:p>
    <w:p w14:paraId="0D0CB00B" w14:textId="24C8F23D" w:rsidR="009C6DAD" w:rsidRPr="009C6DAD" w:rsidRDefault="008C4BAC" w:rsidP="001C7B0C">
      <w:pPr>
        <w:tabs>
          <w:tab w:val="left" w:pos="142"/>
          <w:tab w:val="left" w:pos="540"/>
          <w:tab w:val="left" w:pos="6495"/>
          <w:tab w:val="left" w:pos="8295"/>
        </w:tabs>
        <w:spacing w:after="0" w:line="240" w:lineRule="auto"/>
        <w:ind w:left="540" w:hanging="540"/>
        <w:jc w:val="both"/>
        <w:rPr>
          <w:rFonts w:ascii="Times New Roman" w:hAnsi="Times New Roman" w:cs="Times New Roman"/>
          <w:sz w:val="24"/>
          <w:szCs w:val="24"/>
          <w:u w:val="single"/>
        </w:rPr>
      </w:pPr>
      <w:r>
        <w:rPr>
          <w:rFonts w:ascii="Times New Roman" w:hAnsi="Times New Roman" w:cs="Times New Roman"/>
          <w:sz w:val="24"/>
          <w:szCs w:val="24"/>
        </w:rPr>
        <w:t>7</w:t>
      </w:r>
      <w:r w:rsidR="009C6DAD" w:rsidRPr="009C6DAD">
        <w:rPr>
          <w:rFonts w:ascii="Times New Roman" w:hAnsi="Times New Roman" w:cs="Times New Roman"/>
          <w:sz w:val="24"/>
          <w:szCs w:val="24"/>
        </w:rPr>
        <w:t xml:space="preserve">.13. </w:t>
      </w:r>
      <w:r w:rsidR="009C6DAD" w:rsidRPr="009C6DAD">
        <w:rPr>
          <w:rFonts w:ascii="Times New Roman" w:hAnsi="Times New Roman" w:cs="Times New Roman"/>
          <w:sz w:val="24"/>
          <w:szCs w:val="24"/>
          <w:u w:val="single"/>
        </w:rPr>
        <w:t xml:space="preserve">Bruģakmens seguma ietvju tīrīšanai izmantojamās tehnikas masa nedrīkst pārsniegt 2,5 t un jauda nedrīkst pārsniegt 25 </w:t>
      </w:r>
      <w:proofErr w:type="spellStart"/>
      <w:r w:rsidR="009C6DAD" w:rsidRPr="009C6DAD">
        <w:rPr>
          <w:rFonts w:ascii="Times New Roman" w:hAnsi="Times New Roman" w:cs="Times New Roman"/>
          <w:sz w:val="24"/>
          <w:szCs w:val="24"/>
          <w:u w:val="single"/>
        </w:rPr>
        <w:t>Zs</w:t>
      </w:r>
      <w:proofErr w:type="spellEnd"/>
      <w:r w:rsidR="009C6DAD" w:rsidRPr="009C6DAD">
        <w:rPr>
          <w:rFonts w:ascii="Times New Roman" w:hAnsi="Times New Roman" w:cs="Times New Roman"/>
          <w:sz w:val="24"/>
          <w:szCs w:val="24"/>
          <w:u w:val="single"/>
        </w:rPr>
        <w:t xml:space="preserve">. Ja tiek konstatēts, ka, uzkopjot bruģakmens segumu ietves, tiek izmantota tehnika, kas pārsniedz iepriekš minētās prasības, </w:t>
      </w:r>
      <w:r w:rsidR="00E91A29">
        <w:rPr>
          <w:rFonts w:ascii="Times New Roman" w:hAnsi="Times New Roman" w:cs="Times New Roman"/>
          <w:sz w:val="24"/>
          <w:szCs w:val="24"/>
        </w:rPr>
        <w:t xml:space="preserve">Pilnvarotajai personai </w:t>
      </w:r>
      <w:r w:rsidR="009C6DAD" w:rsidRPr="009C6DAD">
        <w:rPr>
          <w:rFonts w:ascii="Times New Roman" w:hAnsi="Times New Roman" w:cs="Times New Roman"/>
          <w:sz w:val="24"/>
          <w:szCs w:val="24"/>
          <w:u w:val="single"/>
        </w:rPr>
        <w:t xml:space="preserve"> pēc ziemas sezonas jānomaina mehāniski bojātais bruģakmens.</w:t>
      </w:r>
    </w:p>
    <w:p w14:paraId="3ACA468D" w14:textId="6B3E9CB1" w:rsidR="009C6DAD" w:rsidRPr="009C6DAD" w:rsidRDefault="008C4BAC" w:rsidP="001C7B0C">
      <w:pPr>
        <w:tabs>
          <w:tab w:val="left" w:pos="142"/>
          <w:tab w:val="left" w:pos="540"/>
          <w:tab w:val="left" w:pos="6495"/>
          <w:tab w:val="left" w:pos="8295"/>
        </w:tabs>
        <w:spacing w:after="0" w:line="240" w:lineRule="auto"/>
        <w:ind w:left="540" w:hanging="540"/>
        <w:jc w:val="both"/>
        <w:rPr>
          <w:rFonts w:ascii="Times New Roman" w:hAnsi="Times New Roman" w:cs="Times New Roman"/>
          <w:sz w:val="24"/>
          <w:szCs w:val="24"/>
        </w:rPr>
      </w:pPr>
      <w:r>
        <w:rPr>
          <w:rFonts w:ascii="Times New Roman" w:hAnsi="Times New Roman" w:cs="Times New Roman"/>
          <w:sz w:val="24"/>
          <w:szCs w:val="24"/>
        </w:rPr>
        <w:t>7</w:t>
      </w:r>
      <w:r w:rsidR="009C6DAD" w:rsidRPr="009C6DAD">
        <w:rPr>
          <w:rFonts w:ascii="Times New Roman" w:hAnsi="Times New Roman" w:cs="Times New Roman"/>
          <w:sz w:val="24"/>
          <w:szCs w:val="24"/>
        </w:rPr>
        <w:t>.14. Ne retāk kā reizi nedēļā nomazgāt Baumaņu Kārļa pieminekli, tīrīšanai neizmantot ķimikālijas.</w:t>
      </w:r>
    </w:p>
    <w:p w14:paraId="7D015DAB" w14:textId="77777777" w:rsidR="009C6DAD" w:rsidRPr="009C6DAD" w:rsidRDefault="009C6DAD" w:rsidP="009C6DAD">
      <w:pPr>
        <w:tabs>
          <w:tab w:val="left" w:pos="142"/>
          <w:tab w:val="left" w:pos="360"/>
          <w:tab w:val="left" w:pos="5220"/>
        </w:tabs>
        <w:jc w:val="both"/>
        <w:rPr>
          <w:rFonts w:ascii="Times New Roman" w:hAnsi="Times New Roman" w:cs="Times New Roman"/>
          <w:sz w:val="24"/>
          <w:szCs w:val="24"/>
        </w:rPr>
      </w:pPr>
    </w:p>
    <w:p w14:paraId="38737025" w14:textId="7B00F54A" w:rsidR="009C6DAD" w:rsidRPr="009C6DAD" w:rsidRDefault="008C4BAC" w:rsidP="009C6DAD">
      <w:pPr>
        <w:tabs>
          <w:tab w:val="left" w:pos="142"/>
          <w:tab w:val="left" w:pos="360"/>
          <w:tab w:val="left" w:pos="5220"/>
        </w:tabs>
        <w:jc w:val="both"/>
        <w:rPr>
          <w:rFonts w:ascii="Times New Roman" w:hAnsi="Times New Roman" w:cs="Times New Roman"/>
          <w:b/>
          <w:sz w:val="24"/>
          <w:szCs w:val="24"/>
        </w:rPr>
      </w:pPr>
      <w:r>
        <w:rPr>
          <w:rFonts w:ascii="Times New Roman" w:hAnsi="Times New Roman" w:cs="Times New Roman"/>
          <w:b/>
          <w:sz w:val="24"/>
          <w:szCs w:val="24"/>
        </w:rPr>
        <w:t>8</w:t>
      </w:r>
      <w:r w:rsidR="009C6DAD" w:rsidRPr="009C6DAD">
        <w:rPr>
          <w:rFonts w:ascii="Times New Roman" w:hAnsi="Times New Roman" w:cs="Times New Roman"/>
          <w:b/>
          <w:sz w:val="24"/>
          <w:szCs w:val="24"/>
        </w:rPr>
        <w:t>. Darbu apjomi Limbažu pilsētas teritorijas uzkopšanai ziemas periodā:</w:t>
      </w:r>
      <w:r w:rsidR="009C6DAD" w:rsidRPr="009C6DAD">
        <w:rPr>
          <w:rFonts w:ascii="Times New Roman" w:hAnsi="Times New Roman" w:cs="Times New Roman"/>
          <w:sz w:val="24"/>
          <w:szCs w:val="24"/>
        </w:rPr>
        <w:t xml:space="preserve"> </w:t>
      </w:r>
    </w:p>
    <w:tbl>
      <w:tblPr>
        <w:tblW w:w="8286" w:type="dxa"/>
        <w:tblLook w:val="04A0" w:firstRow="1" w:lastRow="0" w:firstColumn="1" w:lastColumn="0" w:noHBand="0" w:noVBand="1"/>
      </w:tblPr>
      <w:tblGrid>
        <w:gridCol w:w="890"/>
        <w:gridCol w:w="5245"/>
        <w:gridCol w:w="876"/>
        <w:gridCol w:w="1163"/>
        <w:gridCol w:w="1023"/>
      </w:tblGrid>
      <w:tr w:rsidR="00A56F78" w:rsidRPr="00A56F78" w14:paraId="3454B70C" w14:textId="77777777" w:rsidTr="009D70E2">
        <w:trPr>
          <w:trHeight w:val="705"/>
        </w:trPr>
        <w:tc>
          <w:tcPr>
            <w:tcW w:w="64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39AFA7B"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proofErr w:type="spellStart"/>
            <w:r w:rsidRPr="00A56F78">
              <w:rPr>
                <w:rFonts w:ascii="Times New Roman" w:eastAsia="Times New Roman" w:hAnsi="Times New Roman" w:cs="Times New Roman"/>
                <w:sz w:val="24"/>
                <w:szCs w:val="24"/>
                <w:lang w:eastAsia="lv-LV"/>
              </w:rPr>
              <w:t>Nr.p.k</w:t>
            </w:r>
            <w:proofErr w:type="spellEnd"/>
            <w:r w:rsidRPr="00A56F78">
              <w:rPr>
                <w:rFonts w:ascii="Times New Roman" w:eastAsia="Times New Roman" w:hAnsi="Times New Roman" w:cs="Times New Roman"/>
                <w:sz w:val="24"/>
                <w:szCs w:val="24"/>
                <w:lang w:eastAsia="lv-LV"/>
              </w:rPr>
              <w:t>.</w:t>
            </w:r>
          </w:p>
        </w:tc>
        <w:tc>
          <w:tcPr>
            <w:tcW w:w="5245" w:type="dxa"/>
            <w:tcBorders>
              <w:top w:val="single" w:sz="8" w:space="0" w:color="auto"/>
              <w:left w:val="nil"/>
              <w:bottom w:val="single" w:sz="8" w:space="0" w:color="auto"/>
              <w:right w:val="single" w:sz="8" w:space="0" w:color="auto"/>
            </w:tcBorders>
            <w:shd w:val="clear" w:color="auto" w:fill="auto"/>
            <w:noWrap/>
            <w:vAlign w:val="center"/>
            <w:hideMark/>
          </w:tcPr>
          <w:p w14:paraId="0B881129" w14:textId="77777777" w:rsidR="009D70E2" w:rsidRPr="00A56F78" w:rsidRDefault="009D70E2" w:rsidP="009D70E2">
            <w:pPr>
              <w:spacing w:after="0" w:line="240" w:lineRule="auto"/>
              <w:jc w:val="both"/>
              <w:rPr>
                <w:rFonts w:ascii="Times New Roman" w:eastAsia="Times New Roman" w:hAnsi="Times New Roman" w:cs="Times New Roman"/>
                <w:b/>
                <w:bCs/>
                <w:sz w:val="24"/>
                <w:szCs w:val="24"/>
                <w:lang w:eastAsia="lv-LV"/>
              </w:rPr>
            </w:pPr>
            <w:r w:rsidRPr="00A56F78">
              <w:rPr>
                <w:rFonts w:ascii="Times New Roman" w:eastAsia="Times New Roman" w:hAnsi="Times New Roman" w:cs="Times New Roman"/>
                <w:b/>
                <w:bCs/>
                <w:sz w:val="24"/>
                <w:szCs w:val="24"/>
                <w:lang w:eastAsia="lv-LV"/>
              </w:rPr>
              <w:t>Vietas nosaukums</w:t>
            </w:r>
          </w:p>
        </w:tc>
        <w:tc>
          <w:tcPr>
            <w:tcW w:w="583" w:type="dxa"/>
            <w:tcBorders>
              <w:top w:val="single" w:sz="8" w:space="0" w:color="auto"/>
              <w:left w:val="nil"/>
              <w:bottom w:val="single" w:sz="8" w:space="0" w:color="auto"/>
              <w:right w:val="single" w:sz="8" w:space="0" w:color="auto"/>
            </w:tcBorders>
            <w:shd w:val="clear" w:color="auto" w:fill="auto"/>
            <w:vAlign w:val="center"/>
            <w:hideMark/>
          </w:tcPr>
          <w:p w14:paraId="7E070884" w14:textId="77777777" w:rsidR="009D70E2" w:rsidRPr="00A56F78" w:rsidRDefault="009D70E2" w:rsidP="009D70E2">
            <w:pPr>
              <w:spacing w:after="0" w:line="240" w:lineRule="auto"/>
              <w:jc w:val="center"/>
              <w:rPr>
                <w:rFonts w:ascii="Times New Roman" w:eastAsia="Times New Roman" w:hAnsi="Times New Roman" w:cs="Times New Roman"/>
                <w:b/>
                <w:bCs/>
                <w:sz w:val="24"/>
                <w:szCs w:val="24"/>
                <w:lang w:eastAsia="lv-LV"/>
              </w:rPr>
            </w:pPr>
            <w:r w:rsidRPr="00A56F78">
              <w:rPr>
                <w:rFonts w:ascii="Times New Roman" w:eastAsia="Times New Roman" w:hAnsi="Times New Roman" w:cs="Times New Roman"/>
                <w:b/>
                <w:bCs/>
                <w:sz w:val="24"/>
                <w:szCs w:val="24"/>
                <w:lang w:eastAsia="lv-LV"/>
              </w:rPr>
              <w:t>Ietves, m</w:t>
            </w:r>
            <w:r w:rsidRPr="00A56F78">
              <w:rPr>
                <w:rFonts w:ascii="Times New Roman" w:eastAsia="Times New Roman" w:hAnsi="Times New Roman" w:cs="Times New Roman"/>
                <w:b/>
                <w:bCs/>
                <w:sz w:val="24"/>
                <w:szCs w:val="24"/>
                <w:vertAlign w:val="superscript"/>
                <w:lang w:eastAsia="lv-LV"/>
              </w:rPr>
              <w:t>2</w:t>
            </w:r>
          </w:p>
        </w:tc>
        <w:tc>
          <w:tcPr>
            <w:tcW w:w="823" w:type="dxa"/>
            <w:tcBorders>
              <w:top w:val="single" w:sz="8" w:space="0" w:color="auto"/>
              <w:left w:val="nil"/>
              <w:bottom w:val="single" w:sz="8" w:space="0" w:color="auto"/>
              <w:right w:val="single" w:sz="8" w:space="0" w:color="auto"/>
            </w:tcBorders>
            <w:shd w:val="clear" w:color="auto" w:fill="auto"/>
            <w:vAlign w:val="center"/>
            <w:hideMark/>
          </w:tcPr>
          <w:p w14:paraId="6EDE99C0" w14:textId="77777777" w:rsidR="009D70E2" w:rsidRPr="00A56F78" w:rsidRDefault="009D70E2" w:rsidP="009D70E2">
            <w:pPr>
              <w:spacing w:after="0" w:line="240" w:lineRule="auto"/>
              <w:jc w:val="center"/>
              <w:rPr>
                <w:rFonts w:ascii="Times New Roman" w:eastAsia="Times New Roman" w:hAnsi="Times New Roman" w:cs="Times New Roman"/>
                <w:b/>
                <w:bCs/>
                <w:sz w:val="24"/>
                <w:szCs w:val="24"/>
                <w:lang w:eastAsia="lv-LV"/>
              </w:rPr>
            </w:pPr>
            <w:r w:rsidRPr="00A56F78">
              <w:rPr>
                <w:rFonts w:ascii="Times New Roman" w:eastAsia="Times New Roman" w:hAnsi="Times New Roman" w:cs="Times New Roman"/>
                <w:b/>
                <w:bCs/>
                <w:sz w:val="24"/>
                <w:szCs w:val="24"/>
                <w:lang w:eastAsia="lv-LV"/>
              </w:rPr>
              <w:t>Brauktu- ves, m</w:t>
            </w:r>
            <w:r w:rsidRPr="00A56F78">
              <w:rPr>
                <w:rFonts w:ascii="Times New Roman" w:eastAsia="Times New Roman" w:hAnsi="Times New Roman" w:cs="Times New Roman"/>
                <w:b/>
                <w:bCs/>
                <w:sz w:val="24"/>
                <w:szCs w:val="24"/>
                <w:vertAlign w:val="superscript"/>
                <w:lang w:eastAsia="lv-LV"/>
              </w:rPr>
              <w:t>2</w:t>
            </w:r>
          </w:p>
        </w:tc>
        <w:tc>
          <w:tcPr>
            <w:tcW w:w="993" w:type="dxa"/>
            <w:tcBorders>
              <w:top w:val="single" w:sz="8" w:space="0" w:color="auto"/>
              <w:left w:val="nil"/>
              <w:bottom w:val="single" w:sz="8" w:space="0" w:color="auto"/>
              <w:right w:val="single" w:sz="8" w:space="0" w:color="auto"/>
            </w:tcBorders>
            <w:shd w:val="clear" w:color="auto" w:fill="auto"/>
            <w:noWrap/>
            <w:vAlign w:val="center"/>
            <w:hideMark/>
          </w:tcPr>
          <w:p w14:paraId="6CBD46DE" w14:textId="77777777" w:rsidR="009D70E2" w:rsidRPr="00A56F78" w:rsidRDefault="009D70E2" w:rsidP="009D70E2">
            <w:pPr>
              <w:spacing w:after="0" w:line="240" w:lineRule="auto"/>
              <w:rPr>
                <w:rFonts w:ascii="Times New Roman" w:eastAsia="Times New Roman" w:hAnsi="Times New Roman" w:cs="Times New Roman"/>
                <w:b/>
                <w:bCs/>
                <w:sz w:val="24"/>
                <w:szCs w:val="24"/>
                <w:lang w:eastAsia="lv-LV"/>
              </w:rPr>
            </w:pPr>
            <w:r w:rsidRPr="00A56F78">
              <w:rPr>
                <w:rFonts w:ascii="Times New Roman" w:eastAsia="Times New Roman" w:hAnsi="Times New Roman" w:cs="Times New Roman"/>
                <w:b/>
                <w:bCs/>
                <w:sz w:val="24"/>
                <w:szCs w:val="24"/>
                <w:lang w:eastAsia="lv-LV"/>
              </w:rPr>
              <w:t>Zāliens, m</w:t>
            </w:r>
            <w:r w:rsidRPr="00A56F78">
              <w:rPr>
                <w:rFonts w:ascii="Times New Roman" w:eastAsia="Times New Roman" w:hAnsi="Times New Roman" w:cs="Times New Roman"/>
                <w:b/>
                <w:bCs/>
                <w:sz w:val="24"/>
                <w:szCs w:val="24"/>
                <w:vertAlign w:val="superscript"/>
                <w:lang w:eastAsia="lv-LV"/>
              </w:rPr>
              <w:t>2</w:t>
            </w:r>
          </w:p>
        </w:tc>
      </w:tr>
      <w:tr w:rsidR="00A56F78" w:rsidRPr="00A56F78" w14:paraId="719BEB17"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30FF1FB3"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w:t>
            </w:r>
          </w:p>
        </w:tc>
        <w:tc>
          <w:tcPr>
            <w:tcW w:w="5245" w:type="dxa"/>
            <w:tcBorders>
              <w:top w:val="nil"/>
              <w:left w:val="nil"/>
              <w:bottom w:val="single" w:sz="8" w:space="0" w:color="auto"/>
              <w:right w:val="single" w:sz="8" w:space="0" w:color="auto"/>
            </w:tcBorders>
            <w:shd w:val="clear" w:color="auto" w:fill="auto"/>
            <w:noWrap/>
            <w:hideMark/>
          </w:tcPr>
          <w:p w14:paraId="466FF5C9"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 xml:space="preserve">Baumaņu K .laukums 2  </w:t>
            </w:r>
          </w:p>
        </w:tc>
        <w:tc>
          <w:tcPr>
            <w:tcW w:w="583" w:type="dxa"/>
            <w:tcBorders>
              <w:top w:val="nil"/>
              <w:left w:val="nil"/>
              <w:bottom w:val="single" w:sz="8" w:space="0" w:color="auto"/>
              <w:right w:val="single" w:sz="8" w:space="0" w:color="auto"/>
            </w:tcBorders>
            <w:shd w:val="clear" w:color="auto" w:fill="auto"/>
            <w:noWrap/>
            <w:hideMark/>
          </w:tcPr>
          <w:p w14:paraId="5034FF1A"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57</w:t>
            </w:r>
          </w:p>
        </w:tc>
        <w:tc>
          <w:tcPr>
            <w:tcW w:w="823" w:type="dxa"/>
            <w:tcBorders>
              <w:top w:val="nil"/>
              <w:left w:val="nil"/>
              <w:bottom w:val="single" w:sz="8" w:space="0" w:color="auto"/>
              <w:right w:val="single" w:sz="8" w:space="0" w:color="auto"/>
            </w:tcBorders>
            <w:shd w:val="clear" w:color="auto" w:fill="auto"/>
            <w:noWrap/>
            <w:hideMark/>
          </w:tcPr>
          <w:p w14:paraId="1C2B758B"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39</w:t>
            </w:r>
          </w:p>
        </w:tc>
        <w:tc>
          <w:tcPr>
            <w:tcW w:w="993" w:type="dxa"/>
            <w:tcBorders>
              <w:top w:val="nil"/>
              <w:left w:val="nil"/>
              <w:bottom w:val="single" w:sz="8" w:space="0" w:color="auto"/>
              <w:right w:val="single" w:sz="8" w:space="0" w:color="auto"/>
            </w:tcBorders>
            <w:shd w:val="clear" w:color="auto" w:fill="auto"/>
            <w:noWrap/>
            <w:hideMark/>
          </w:tcPr>
          <w:p w14:paraId="4A491AF4"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403D81F5"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0596B324"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w:t>
            </w:r>
          </w:p>
        </w:tc>
        <w:tc>
          <w:tcPr>
            <w:tcW w:w="5245" w:type="dxa"/>
            <w:tcBorders>
              <w:top w:val="nil"/>
              <w:left w:val="nil"/>
              <w:bottom w:val="single" w:sz="8" w:space="0" w:color="auto"/>
              <w:right w:val="single" w:sz="8" w:space="0" w:color="auto"/>
            </w:tcBorders>
            <w:shd w:val="clear" w:color="auto" w:fill="auto"/>
            <w:noWrap/>
            <w:hideMark/>
          </w:tcPr>
          <w:p w14:paraId="01632135"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Baumaņu K .laukums 3</w:t>
            </w:r>
          </w:p>
        </w:tc>
        <w:tc>
          <w:tcPr>
            <w:tcW w:w="583" w:type="dxa"/>
            <w:tcBorders>
              <w:top w:val="nil"/>
              <w:left w:val="nil"/>
              <w:bottom w:val="single" w:sz="8" w:space="0" w:color="auto"/>
              <w:right w:val="single" w:sz="8" w:space="0" w:color="auto"/>
            </w:tcBorders>
            <w:shd w:val="clear" w:color="auto" w:fill="auto"/>
            <w:noWrap/>
            <w:hideMark/>
          </w:tcPr>
          <w:p w14:paraId="52FD9969"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95</w:t>
            </w:r>
          </w:p>
        </w:tc>
        <w:tc>
          <w:tcPr>
            <w:tcW w:w="823" w:type="dxa"/>
            <w:tcBorders>
              <w:top w:val="nil"/>
              <w:left w:val="nil"/>
              <w:bottom w:val="single" w:sz="8" w:space="0" w:color="auto"/>
              <w:right w:val="single" w:sz="8" w:space="0" w:color="auto"/>
            </w:tcBorders>
            <w:shd w:val="clear" w:color="auto" w:fill="auto"/>
            <w:noWrap/>
            <w:hideMark/>
          </w:tcPr>
          <w:p w14:paraId="65F342F6"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63</w:t>
            </w:r>
          </w:p>
        </w:tc>
        <w:tc>
          <w:tcPr>
            <w:tcW w:w="993" w:type="dxa"/>
            <w:tcBorders>
              <w:top w:val="nil"/>
              <w:left w:val="nil"/>
              <w:bottom w:val="single" w:sz="8" w:space="0" w:color="auto"/>
              <w:right w:val="single" w:sz="8" w:space="0" w:color="auto"/>
            </w:tcBorders>
            <w:shd w:val="clear" w:color="auto" w:fill="auto"/>
            <w:noWrap/>
            <w:hideMark/>
          </w:tcPr>
          <w:p w14:paraId="405CB94C"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6CA04F48"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12AF7CAF"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w:t>
            </w:r>
          </w:p>
        </w:tc>
        <w:tc>
          <w:tcPr>
            <w:tcW w:w="5245" w:type="dxa"/>
            <w:tcBorders>
              <w:top w:val="nil"/>
              <w:left w:val="nil"/>
              <w:bottom w:val="single" w:sz="8" w:space="0" w:color="auto"/>
              <w:right w:val="single" w:sz="8" w:space="0" w:color="auto"/>
            </w:tcBorders>
            <w:shd w:val="clear" w:color="auto" w:fill="auto"/>
            <w:noWrap/>
            <w:hideMark/>
          </w:tcPr>
          <w:p w14:paraId="714EEF88"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 xml:space="preserve">Baumaņu </w:t>
            </w:r>
            <w:proofErr w:type="spellStart"/>
            <w:r w:rsidRPr="00A56F78">
              <w:rPr>
                <w:rFonts w:ascii="Times New Roman" w:eastAsia="Times New Roman" w:hAnsi="Times New Roman" w:cs="Times New Roman"/>
                <w:sz w:val="24"/>
                <w:szCs w:val="24"/>
                <w:lang w:eastAsia="lv-LV"/>
              </w:rPr>
              <w:t>K.laukums</w:t>
            </w:r>
            <w:proofErr w:type="spellEnd"/>
            <w:r w:rsidRPr="00A56F78">
              <w:rPr>
                <w:rFonts w:ascii="Times New Roman" w:eastAsia="Times New Roman" w:hAnsi="Times New Roman" w:cs="Times New Roman"/>
                <w:sz w:val="24"/>
                <w:szCs w:val="24"/>
                <w:lang w:eastAsia="lv-LV"/>
              </w:rPr>
              <w:t xml:space="preserve"> gar skvēru</w:t>
            </w:r>
          </w:p>
        </w:tc>
        <w:tc>
          <w:tcPr>
            <w:tcW w:w="583" w:type="dxa"/>
            <w:tcBorders>
              <w:top w:val="nil"/>
              <w:left w:val="nil"/>
              <w:bottom w:val="single" w:sz="8" w:space="0" w:color="auto"/>
              <w:right w:val="single" w:sz="8" w:space="0" w:color="auto"/>
            </w:tcBorders>
            <w:shd w:val="clear" w:color="auto" w:fill="auto"/>
            <w:noWrap/>
            <w:hideMark/>
          </w:tcPr>
          <w:p w14:paraId="7C4829D1"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475</w:t>
            </w:r>
          </w:p>
        </w:tc>
        <w:tc>
          <w:tcPr>
            <w:tcW w:w="823" w:type="dxa"/>
            <w:tcBorders>
              <w:top w:val="nil"/>
              <w:left w:val="nil"/>
              <w:bottom w:val="single" w:sz="8" w:space="0" w:color="auto"/>
              <w:right w:val="single" w:sz="8" w:space="0" w:color="auto"/>
            </w:tcBorders>
            <w:shd w:val="clear" w:color="auto" w:fill="auto"/>
            <w:noWrap/>
            <w:hideMark/>
          </w:tcPr>
          <w:p w14:paraId="7779290A"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290</w:t>
            </w:r>
          </w:p>
        </w:tc>
        <w:tc>
          <w:tcPr>
            <w:tcW w:w="993" w:type="dxa"/>
            <w:tcBorders>
              <w:top w:val="nil"/>
              <w:left w:val="nil"/>
              <w:bottom w:val="single" w:sz="8" w:space="0" w:color="auto"/>
              <w:right w:val="single" w:sz="8" w:space="0" w:color="auto"/>
            </w:tcBorders>
            <w:shd w:val="clear" w:color="auto" w:fill="auto"/>
            <w:noWrap/>
            <w:hideMark/>
          </w:tcPr>
          <w:p w14:paraId="7E28570B"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32360D8A"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5D0E7AF6"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4</w:t>
            </w:r>
          </w:p>
        </w:tc>
        <w:tc>
          <w:tcPr>
            <w:tcW w:w="5245" w:type="dxa"/>
            <w:tcBorders>
              <w:top w:val="nil"/>
              <w:left w:val="nil"/>
              <w:bottom w:val="single" w:sz="8" w:space="0" w:color="auto"/>
              <w:right w:val="single" w:sz="8" w:space="0" w:color="auto"/>
            </w:tcBorders>
            <w:shd w:val="clear" w:color="auto" w:fill="auto"/>
            <w:noWrap/>
            <w:hideMark/>
          </w:tcPr>
          <w:p w14:paraId="0F90084F"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 xml:space="preserve">Torņa iela nr. 1 </w:t>
            </w:r>
          </w:p>
        </w:tc>
        <w:tc>
          <w:tcPr>
            <w:tcW w:w="583" w:type="dxa"/>
            <w:tcBorders>
              <w:top w:val="nil"/>
              <w:left w:val="nil"/>
              <w:bottom w:val="single" w:sz="8" w:space="0" w:color="auto"/>
              <w:right w:val="single" w:sz="8" w:space="0" w:color="auto"/>
            </w:tcBorders>
            <w:shd w:val="clear" w:color="auto" w:fill="auto"/>
            <w:noWrap/>
            <w:hideMark/>
          </w:tcPr>
          <w:p w14:paraId="239B897B"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36</w:t>
            </w:r>
          </w:p>
        </w:tc>
        <w:tc>
          <w:tcPr>
            <w:tcW w:w="823" w:type="dxa"/>
            <w:tcBorders>
              <w:top w:val="nil"/>
              <w:left w:val="nil"/>
              <w:bottom w:val="single" w:sz="8" w:space="0" w:color="auto"/>
              <w:right w:val="single" w:sz="8" w:space="0" w:color="auto"/>
            </w:tcBorders>
            <w:shd w:val="clear" w:color="auto" w:fill="auto"/>
            <w:noWrap/>
            <w:hideMark/>
          </w:tcPr>
          <w:p w14:paraId="20F5F1CD"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24</w:t>
            </w:r>
          </w:p>
        </w:tc>
        <w:tc>
          <w:tcPr>
            <w:tcW w:w="993" w:type="dxa"/>
            <w:tcBorders>
              <w:top w:val="nil"/>
              <w:left w:val="nil"/>
              <w:bottom w:val="single" w:sz="8" w:space="0" w:color="auto"/>
              <w:right w:val="single" w:sz="8" w:space="0" w:color="auto"/>
            </w:tcBorders>
            <w:shd w:val="clear" w:color="auto" w:fill="auto"/>
            <w:noWrap/>
            <w:hideMark/>
          </w:tcPr>
          <w:p w14:paraId="164A0F34"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7B84347F"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5EB24431"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5</w:t>
            </w:r>
          </w:p>
        </w:tc>
        <w:tc>
          <w:tcPr>
            <w:tcW w:w="5245" w:type="dxa"/>
            <w:tcBorders>
              <w:top w:val="nil"/>
              <w:left w:val="nil"/>
              <w:bottom w:val="single" w:sz="8" w:space="0" w:color="auto"/>
              <w:right w:val="single" w:sz="8" w:space="0" w:color="auto"/>
            </w:tcBorders>
            <w:shd w:val="clear" w:color="auto" w:fill="auto"/>
            <w:noWrap/>
            <w:hideMark/>
          </w:tcPr>
          <w:p w14:paraId="77EEFC91"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Torņa iela Nr.3 bez iekšpagalma (TIC)</w:t>
            </w:r>
          </w:p>
        </w:tc>
        <w:tc>
          <w:tcPr>
            <w:tcW w:w="583" w:type="dxa"/>
            <w:tcBorders>
              <w:top w:val="nil"/>
              <w:left w:val="nil"/>
              <w:bottom w:val="single" w:sz="8" w:space="0" w:color="auto"/>
              <w:right w:val="single" w:sz="8" w:space="0" w:color="auto"/>
            </w:tcBorders>
            <w:shd w:val="clear" w:color="auto" w:fill="auto"/>
            <w:noWrap/>
            <w:hideMark/>
          </w:tcPr>
          <w:p w14:paraId="265C2EAE"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36</w:t>
            </w:r>
          </w:p>
        </w:tc>
        <w:tc>
          <w:tcPr>
            <w:tcW w:w="823" w:type="dxa"/>
            <w:tcBorders>
              <w:top w:val="nil"/>
              <w:left w:val="nil"/>
              <w:bottom w:val="single" w:sz="8" w:space="0" w:color="auto"/>
              <w:right w:val="single" w:sz="8" w:space="0" w:color="auto"/>
            </w:tcBorders>
            <w:shd w:val="clear" w:color="auto" w:fill="auto"/>
            <w:noWrap/>
            <w:hideMark/>
          </w:tcPr>
          <w:p w14:paraId="3977812F"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19</w:t>
            </w:r>
          </w:p>
        </w:tc>
        <w:tc>
          <w:tcPr>
            <w:tcW w:w="993" w:type="dxa"/>
            <w:tcBorders>
              <w:top w:val="nil"/>
              <w:left w:val="nil"/>
              <w:bottom w:val="single" w:sz="8" w:space="0" w:color="auto"/>
              <w:right w:val="single" w:sz="8" w:space="0" w:color="auto"/>
            </w:tcBorders>
            <w:shd w:val="clear" w:color="auto" w:fill="auto"/>
            <w:noWrap/>
            <w:hideMark/>
          </w:tcPr>
          <w:p w14:paraId="38A3B5DA"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425A8AFB"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19DEF735"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6</w:t>
            </w:r>
          </w:p>
        </w:tc>
        <w:tc>
          <w:tcPr>
            <w:tcW w:w="5245" w:type="dxa"/>
            <w:tcBorders>
              <w:top w:val="nil"/>
              <w:left w:val="nil"/>
              <w:bottom w:val="single" w:sz="8" w:space="0" w:color="auto"/>
              <w:right w:val="single" w:sz="8" w:space="0" w:color="auto"/>
            </w:tcBorders>
            <w:shd w:val="clear" w:color="auto" w:fill="auto"/>
            <w:noWrap/>
            <w:hideMark/>
          </w:tcPr>
          <w:p w14:paraId="19BE6487"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Torņa iela nr.5  (</w:t>
            </w:r>
            <w:proofErr w:type="spellStart"/>
            <w:r w:rsidRPr="00A56F78">
              <w:rPr>
                <w:rFonts w:ascii="Times New Roman" w:eastAsia="Times New Roman" w:hAnsi="Times New Roman" w:cs="Times New Roman"/>
                <w:sz w:val="24"/>
                <w:szCs w:val="24"/>
                <w:lang w:eastAsia="lv-LV"/>
              </w:rPr>
              <w:t>spēlu</w:t>
            </w:r>
            <w:proofErr w:type="spellEnd"/>
            <w:r w:rsidRPr="00A56F78">
              <w:rPr>
                <w:rFonts w:ascii="Times New Roman" w:eastAsia="Times New Roman" w:hAnsi="Times New Roman" w:cs="Times New Roman"/>
                <w:sz w:val="24"/>
                <w:szCs w:val="24"/>
                <w:lang w:eastAsia="lv-LV"/>
              </w:rPr>
              <w:t xml:space="preserve"> zāle </w:t>
            </w:r>
            <w:proofErr w:type="spellStart"/>
            <w:r w:rsidRPr="00A56F78">
              <w:rPr>
                <w:rFonts w:ascii="Times New Roman" w:eastAsia="Times New Roman" w:hAnsi="Times New Roman" w:cs="Times New Roman"/>
                <w:sz w:val="24"/>
                <w:szCs w:val="24"/>
                <w:lang w:eastAsia="lv-LV"/>
              </w:rPr>
              <w:t>Fēniks</w:t>
            </w:r>
            <w:proofErr w:type="spellEnd"/>
            <w:r w:rsidRPr="00A56F78">
              <w:rPr>
                <w:rFonts w:ascii="Times New Roman" w:eastAsia="Times New Roman" w:hAnsi="Times New Roman" w:cs="Times New Roman"/>
                <w:sz w:val="24"/>
                <w:szCs w:val="24"/>
                <w:lang w:eastAsia="lv-LV"/>
              </w:rPr>
              <w:t>)</w:t>
            </w:r>
          </w:p>
        </w:tc>
        <w:tc>
          <w:tcPr>
            <w:tcW w:w="583" w:type="dxa"/>
            <w:tcBorders>
              <w:top w:val="nil"/>
              <w:left w:val="nil"/>
              <w:bottom w:val="single" w:sz="8" w:space="0" w:color="auto"/>
              <w:right w:val="single" w:sz="8" w:space="0" w:color="auto"/>
            </w:tcBorders>
            <w:shd w:val="clear" w:color="auto" w:fill="auto"/>
            <w:noWrap/>
            <w:hideMark/>
          </w:tcPr>
          <w:p w14:paraId="38235254"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22</w:t>
            </w:r>
          </w:p>
        </w:tc>
        <w:tc>
          <w:tcPr>
            <w:tcW w:w="823" w:type="dxa"/>
            <w:tcBorders>
              <w:top w:val="nil"/>
              <w:left w:val="nil"/>
              <w:bottom w:val="single" w:sz="8" w:space="0" w:color="auto"/>
              <w:right w:val="single" w:sz="8" w:space="0" w:color="auto"/>
            </w:tcBorders>
            <w:shd w:val="clear" w:color="auto" w:fill="auto"/>
            <w:noWrap/>
            <w:hideMark/>
          </w:tcPr>
          <w:p w14:paraId="3E1A3EB3"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15</w:t>
            </w:r>
          </w:p>
        </w:tc>
        <w:tc>
          <w:tcPr>
            <w:tcW w:w="993" w:type="dxa"/>
            <w:tcBorders>
              <w:top w:val="nil"/>
              <w:left w:val="nil"/>
              <w:bottom w:val="single" w:sz="8" w:space="0" w:color="auto"/>
              <w:right w:val="single" w:sz="8" w:space="0" w:color="auto"/>
            </w:tcBorders>
            <w:shd w:val="clear" w:color="auto" w:fill="auto"/>
            <w:noWrap/>
            <w:hideMark/>
          </w:tcPr>
          <w:p w14:paraId="0FE43F3C"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71754FED"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2692A324"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7</w:t>
            </w:r>
          </w:p>
        </w:tc>
        <w:tc>
          <w:tcPr>
            <w:tcW w:w="5245" w:type="dxa"/>
            <w:tcBorders>
              <w:top w:val="nil"/>
              <w:left w:val="nil"/>
              <w:bottom w:val="single" w:sz="8" w:space="0" w:color="auto"/>
              <w:right w:val="single" w:sz="8" w:space="0" w:color="auto"/>
            </w:tcBorders>
            <w:shd w:val="clear" w:color="auto" w:fill="auto"/>
            <w:noWrap/>
            <w:hideMark/>
          </w:tcPr>
          <w:p w14:paraId="62895B64"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Burtnieku iela nr.1( arī pie Dzirnavu ielas)</w:t>
            </w:r>
          </w:p>
        </w:tc>
        <w:tc>
          <w:tcPr>
            <w:tcW w:w="583" w:type="dxa"/>
            <w:tcBorders>
              <w:top w:val="nil"/>
              <w:left w:val="nil"/>
              <w:bottom w:val="single" w:sz="8" w:space="0" w:color="auto"/>
              <w:right w:val="single" w:sz="8" w:space="0" w:color="auto"/>
            </w:tcBorders>
            <w:shd w:val="clear" w:color="auto" w:fill="auto"/>
            <w:noWrap/>
            <w:hideMark/>
          </w:tcPr>
          <w:p w14:paraId="4A83F7D3"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43</w:t>
            </w:r>
          </w:p>
        </w:tc>
        <w:tc>
          <w:tcPr>
            <w:tcW w:w="823" w:type="dxa"/>
            <w:tcBorders>
              <w:top w:val="nil"/>
              <w:left w:val="nil"/>
              <w:bottom w:val="single" w:sz="8" w:space="0" w:color="auto"/>
              <w:right w:val="single" w:sz="8" w:space="0" w:color="auto"/>
            </w:tcBorders>
            <w:shd w:val="clear" w:color="auto" w:fill="auto"/>
            <w:noWrap/>
            <w:hideMark/>
          </w:tcPr>
          <w:p w14:paraId="43C73417"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32</w:t>
            </w:r>
          </w:p>
        </w:tc>
        <w:tc>
          <w:tcPr>
            <w:tcW w:w="993" w:type="dxa"/>
            <w:tcBorders>
              <w:top w:val="nil"/>
              <w:left w:val="nil"/>
              <w:bottom w:val="single" w:sz="8" w:space="0" w:color="auto"/>
              <w:right w:val="single" w:sz="8" w:space="0" w:color="auto"/>
            </w:tcBorders>
            <w:shd w:val="clear" w:color="auto" w:fill="auto"/>
            <w:noWrap/>
            <w:hideMark/>
          </w:tcPr>
          <w:p w14:paraId="4C263969"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0D79A50D"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3C882EAF"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lastRenderedPageBreak/>
              <w:t>8</w:t>
            </w:r>
          </w:p>
        </w:tc>
        <w:tc>
          <w:tcPr>
            <w:tcW w:w="5245" w:type="dxa"/>
            <w:tcBorders>
              <w:top w:val="nil"/>
              <w:left w:val="nil"/>
              <w:bottom w:val="single" w:sz="8" w:space="0" w:color="auto"/>
              <w:right w:val="single" w:sz="8" w:space="0" w:color="auto"/>
            </w:tcBorders>
            <w:shd w:val="clear" w:color="auto" w:fill="auto"/>
            <w:noWrap/>
            <w:hideMark/>
          </w:tcPr>
          <w:p w14:paraId="4F73C584"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Burtnieku iela nr.2</w:t>
            </w:r>
          </w:p>
        </w:tc>
        <w:tc>
          <w:tcPr>
            <w:tcW w:w="583" w:type="dxa"/>
            <w:tcBorders>
              <w:top w:val="nil"/>
              <w:left w:val="nil"/>
              <w:bottom w:val="single" w:sz="8" w:space="0" w:color="auto"/>
              <w:right w:val="single" w:sz="8" w:space="0" w:color="auto"/>
            </w:tcBorders>
            <w:shd w:val="clear" w:color="auto" w:fill="auto"/>
            <w:noWrap/>
            <w:hideMark/>
          </w:tcPr>
          <w:p w14:paraId="276D3FE8"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27</w:t>
            </w:r>
          </w:p>
        </w:tc>
        <w:tc>
          <w:tcPr>
            <w:tcW w:w="823" w:type="dxa"/>
            <w:tcBorders>
              <w:top w:val="nil"/>
              <w:left w:val="nil"/>
              <w:bottom w:val="single" w:sz="8" w:space="0" w:color="auto"/>
              <w:right w:val="single" w:sz="8" w:space="0" w:color="auto"/>
            </w:tcBorders>
            <w:shd w:val="clear" w:color="auto" w:fill="auto"/>
            <w:noWrap/>
            <w:hideMark/>
          </w:tcPr>
          <w:p w14:paraId="253970CA"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18</w:t>
            </w:r>
          </w:p>
        </w:tc>
        <w:tc>
          <w:tcPr>
            <w:tcW w:w="993" w:type="dxa"/>
            <w:tcBorders>
              <w:top w:val="nil"/>
              <w:left w:val="nil"/>
              <w:bottom w:val="single" w:sz="8" w:space="0" w:color="auto"/>
              <w:right w:val="single" w:sz="8" w:space="0" w:color="auto"/>
            </w:tcBorders>
            <w:shd w:val="clear" w:color="auto" w:fill="auto"/>
            <w:noWrap/>
            <w:hideMark/>
          </w:tcPr>
          <w:p w14:paraId="27A8B021"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41D270FF"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0EBDAD02"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9</w:t>
            </w:r>
          </w:p>
        </w:tc>
        <w:tc>
          <w:tcPr>
            <w:tcW w:w="5245" w:type="dxa"/>
            <w:tcBorders>
              <w:top w:val="nil"/>
              <w:left w:val="nil"/>
              <w:bottom w:val="single" w:sz="8" w:space="0" w:color="auto"/>
              <w:right w:val="single" w:sz="8" w:space="0" w:color="auto"/>
            </w:tcBorders>
            <w:shd w:val="clear" w:color="auto" w:fill="auto"/>
            <w:noWrap/>
            <w:hideMark/>
          </w:tcPr>
          <w:p w14:paraId="1DA2CB91"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Burtnieku iela nr.3</w:t>
            </w:r>
          </w:p>
        </w:tc>
        <w:tc>
          <w:tcPr>
            <w:tcW w:w="583" w:type="dxa"/>
            <w:tcBorders>
              <w:top w:val="nil"/>
              <w:left w:val="nil"/>
              <w:bottom w:val="single" w:sz="8" w:space="0" w:color="auto"/>
              <w:right w:val="single" w:sz="8" w:space="0" w:color="auto"/>
            </w:tcBorders>
            <w:shd w:val="clear" w:color="auto" w:fill="auto"/>
            <w:noWrap/>
            <w:hideMark/>
          </w:tcPr>
          <w:p w14:paraId="0968491A"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34</w:t>
            </w:r>
          </w:p>
        </w:tc>
        <w:tc>
          <w:tcPr>
            <w:tcW w:w="823" w:type="dxa"/>
            <w:tcBorders>
              <w:top w:val="nil"/>
              <w:left w:val="nil"/>
              <w:bottom w:val="single" w:sz="8" w:space="0" w:color="auto"/>
              <w:right w:val="single" w:sz="8" w:space="0" w:color="auto"/>
            </w:tcBorders>
            <w:shd w:val="clear" w:color="auto" w:fill="auto"/>
            <w:noWrap/>
            <w:hideMark/>
          </w:tcPr>
          <w:p w14:paraId="00C9329B"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23</w:t>
            </w:r>
          </w:p>
        </w:tc>
        <w:tc>
          <w:tcPr>
            <w:tcW w:w="993" w:type="dxa"/>
            <w:tcBorders>
              <w:top w:val="nil"/>
              <w:left w:val="nil"/>
              <w:bottom w:val="single" w:sz="8" w:space="0" w:color="auto"/>
              <w:right w:val="single" w:sz="8" w:space="0" w:color="auto"/>
            </w:tcBorders>
            <w:shd w:val="clear" w:color="auto" w:fill="auto"/>
            <w:noWrap/>
            <w:hideMark/>
          </w:tcPr>
          <w:p w14:paraId="41A714B6"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221789BD"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4145B4A3"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10</w:t>
            </w:r>
          </w:p>
        </w:tc>
        <w:tc>
          <w:tcPr>
            <w:tcW w:w="5245" w:type="dxa"/>
            <w:tcBorders>
              <w:top w:val="nil"/>
              <w:left w:val="nil"/>
              <w:bottom w:val="single" w:sz="8" w:space="0" w:color="auto"/>
              <w:right w:val="single" w:sz="8" w:space="0" w:color="auto"/>
            </w:tcBorders>
            <w:shd w:val="clear" w:color="auto" w:fill="auto"/>
            <w:noWrap/>
            <w:hideMark/>
          </w:tcPr>
          <w:p w14:paraId="2A2FAE6D"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Burtnieku iela Nr.4   bez iekšpagalma</w:t>
            </w:r>
          </w:p>
        </w:tc>
        <w:tc>
          <w:tcPr>
            <w:tcW w:w="583" w:type="dxa"/>
            <w:tcBorders>
              <w:top w:val="nil"/>
              <w:left w:val="nil"/>
              <w:bottom w:val="single" w:sz="8" w:space="0" w:color="auto"/>
              <w:right w:val="single" w:sz="8" w:space="0" w:color="auto"/>
            </w:tcBorders>
            <w:shd w:val="clear" w:color="auto" w:fill="auto"/>
            <w:noWrap/>
            <w:hideMark/>
          </w:tcPr>
          <w:p w14:paraId="024363F1"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43</w:t>
            </w:r>
          </w:p>
        </w:tc>
        <w:tc>
          <w:tcPr>
            <w:tcW w:w="823" w:type="dxa"/>
            <w:tcBorders>
              <w:top w:val="nil"/>
              <w:left w:val="nil"/>
              <w:bottom w:val="single" w:sz="8" w:space="0" w:color="auto"/>
              <w:right w:val="single" w:sz="8" w:space="0" w:color="auto"/>
            </w:tcBorders>
            <w:shd w:val="clear" w:color="auto" w:fill="auto"/>
            <w:noWrap/>
            <w:hideMark/>
          </w:tcPr>
          <w:p w14:paraId="6E5DCDF1"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80</w:t>
            </w:r>
          </w:p>
        </w:tc>
        <w:tc>
          <w:tcPr>
            <w:tcW w:w="993" w:type="dxa"/>
            <w:tcBorders>
              <w:top w:val="nil"/>
              <w:left w:val="nil"/>
              <w:bottom w:val="single" w:sz="8" w:space="0" w:color="auto"/>
              <w:right w:val="single" w:sz="8" w:space="0" w:color="auto"/>
            </w:tcBorders>
            <w:shd w:val="clear" w:color="auto" w:fill="auto"/>
            <w:noWrap/>
            <w:hideMark/>
          </w:tcPr>
          <w:p w14:paraId="1FB29C01"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6B5D6C3C"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7C0BD40D"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11</w:t>
            </w:r>
          </w:p>
        </w:tc>
        <w:tc>
          <w:tcPr>
            <w:tcW w:w="5245" w:type="dxa"/>
            <w:tcBorders>
              <w:top w:val="nil"/>
              <w:left w:val="nil"/>
              <w:bottom w:val="single" w:sz="8" w:space="0" w:color="auto"/>
              <w:right w:val="single" w:sz="8" w:space="0" w:color="auto"/>
            </w:tcBorders>
            <w:shd w:val="clear" w:color="auto" w:fill="auto"/>
            <w:noWrap/>
            <w:hideMark/>
          </w:tcPr>
          <w:p w14:paraId="6CD2DFFF"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Burtnieku iela nr.5</w:t>
            </w:r>
          </w:p>
        </w:tc>
        <w:tc>
          <w:tcPr>
            <w:tcW w:w="583" w:type="dxa"/>
            <w:tcBorders>
              <w:top w:val="nil"/>
              <w:left w:val="nil"/>
              <w:bottom w:val="single" w:sz="8" w:space="0" w:color="auto"/>
              <w:right w:val="single" w:sz="8" w:space="0" w:color="auto"/>
            </w:tcBorders>
            <w:shd w:val="clear" w:color="auto" w:fill="auto"/>
            <w:noWrap/>
            <w:hideMark/>
          </w:tcPr>
          <w:p w14:paraId="70E81B6A"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48</w:t>
            </w:r>
          </w:p>
        </w:tc>
        <w:tc>
          <w:tcPr>
            <w:tcW w:w="823" w:type="dxa"/>
            <w:tcBorders>
              <w:top w:val="nil"/>
              <w:left w:val="nil"/>
              <w:bottom w:val="single" w:sz="8" w:space="0" w:color="auto"/>
              <w:right w:val="single" w:sz="8" w:space="0" w:color="auto"/>
            </w:tcBorders>
            <w:shd w:val="clear" w:color="auto" w:fill="auto"/>
            <w:noWrap/>
            <w:hideMark/>
          </w:tcPr>
          <w:p w14:paraId="1370B35D"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32</w:t>
            </w:r>
          </w:p>
        </w:tc>
        <w:tc>
          <w:tcPr>
            <w:tcW w:w="993" w:type="dxa"/>
            <w:tcBorders>
              <w:top w:val="nil"/>
              <w:left w:val="nil"/>
              <w:bottom w:val="single" w:sz="8" w:space="0" w:color="auto"/>
              <w:right w:val="single" w:sz="8" w:space="0" w:color="auto"/>
            </w:tcBorders>
            <w:shd w:val="clear" w:color="auto" w:fill="auto"/>
            <w:noWrap/>
            <w:hideMark/>
          </w:tcPr>
          <w:p w14:paraId="659DA204"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7D1AABEE"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7A0E3281"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12</w:t>
            </w:r>
          </w:p>
        </w:tc>
        <w:tc>
          <w:tcPr>
            <w:tcW w:w="5245" w:type="dxa"/>
            <w:tcBorders>
              <w:top w:val="nil"/>
              <w:left w:val="nil"/>
              <w:bottom w:val="single" w:sz="8" w:space="0" w:color="auto"/>
              <w:right w:val="single" w:sz="8" w:space="0" w:color="auto"/>
            </w:tcBorders>
            <w:shd w:val="clear" w:color="auto" w:fill="auto"/>
            <w:noWrap/>
            <w:hideMark/>
          </w:tcPr>
          <w:p w14:paraId="0DB470AF"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 xml:space="preserve">Burtnieku iela nr.6 </w:t>
            </w:r>
          </w:p>
        </w:tc>
        <w:tc>
          <w:tcPr>
            <w:tcW w:w="583" w:type="dxa"/>
            <w:tcBorders>
              <w:top w:val="nil"/>
              <w:left w:val="nil"/>
              <w:bottom w:val="single" w:sz="8" w:space="0" w:color="auto"/>
              <w:right w:val="single" w:sz="8" w:space="0" w:color="auto"/>
            </w:tcBorders>
            <w:shd w:val="clear" w:color="auto" w:fill="auto"/>
            <w:noWrap/>
            <w:hideMark/>
          </w:tcPr>
          <w:p w14:paraId="5E5399C0"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45</w:t>
            </w:r>
          </w:p>
        </w:tc>
        <w:tc>
          <w:tcPr>
            <w:tcW w:w="823" w:type="dxa"/>
            <w:tcBorders>
              <w:top w:val="nil"/>
              <w:left w:val="nil"/>
              <w:bottom w:val="single" w:sz="8" w:space="0" w:color="auto"/>
              <w:right w:val="single" w:sz="8" w:space="0" w:color="auto"/>
            </w:tcBorders>
            <w:shd w:val="clear" w:color="auto" w:fill="auto"/>
            <w:noWrap/>
            <w:hideMark/>
          </w:tcPr>
          <w:p w14:paraId="483E5316"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36</w:t>
            </w:r>
          </w:p>
        </w:tc>
        <w:tc>
          <w:tcPr>
            <w:tcW w:w="993" w:type="dxa"/>
            <w:tcBorders>
              <w:top w:val="nil"/>
              <w:left w:val="nil"/>
              <w:bottom w:val="single" w:sz="8" w:space="0" w:color="auto"/>
              <w:right w:val="single" w:sz="8" w:space="0" w:color="auto"/>
            </w:tcBorders>
            <w:shd w:val="clear" w:color="auto" w:fill="auto"/>
            <w:noWrap/>
            <w:hideMark/>
          </w:tcPr>
          <w:p w14:paraId="1A0641E5"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6BCB6AE8"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0342BD14"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13</w:t>
            </w:r>
          </w:p>
        </w:tc>
        <w:tc>
          <w:tcPr>
            <w:tcW w:w="5245" w:type="dxa"/>
            <w:tcBorders>
              <w:top w:val="nil"/>
              <w:left w:val="nil"/>
              <w:bottom w:val="single" w:sz="8" w:space="0" w:color="auto"/>
              <w:right w:val="single" w:sz="8" w:space="0" w:color="auto"/>
            </w:tcBorders>
            <w:shd w:val="clear" w:color="auto" w:fill="auto"/>
            <w:noWrap/>
            <w:hideMark/>
          </w:tcPr>
          <w:p w14:paraId="325C663C"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Burtnieku iela nr.7 + līdz Pienotavas iebrauktuvei</w:t>
            </w:r>
          </w:p>
        </w:tc>
        <w:tc>
          <w:tcPr>
            <w:tcW w:w="583" w:type="dxa"/>
            <w:tcBorders>
              <w:top w:val="nil"/>
              <w:left w:val="nil"/>
              <w:bottom w:val="single" w:sz="8" w:space="0" w:color="auto"/>
              <w:right w:val="single" w:sz="8" w:space="0" w:color="auto"/>
            </w:tcBorders>
            <w:shd w:val="clear" w:color="auto" w:fill="auto"/>
            <w:noWrap/>
            <w:hideMark/>
          </w:tcPr>
          <w:p w14:paraId="1DCAC798"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127</w:t>
            </w:r>
          </w:p>
        </w:tc>
        <w:tc>
          <w:tcPr>
            <w:tcW w:w="823" w:type="dxa"/>
            <w:tcBorders>
              <w:top w:val="nil"/>
              <w:left w:val="nil"/>
              <w:bottom w:val="single" w:sz="8" w:space="0" w:color="auto"/>
              <w:right w:val="single" w:sz="8" w:space="0" w:color="auto"/>
            </w:tcBorders>
            <w:shd w:val="clear" w:color="auto" w:fill="auto"/>
            <w:noWrap/>
            <w:hideMark/>
          </w:tcPr>
          <w:p w14:paraId="0757DAC1"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75</w:t>
            </w:r>
          </w:p>
        </w:tc>
        <w:tc>
          <w:tcPr>
            <w:tcW w:w="993" w:type="dxa"/>
            <w:tcBorders>
              <w:top w:val="nil"/>
              <w:left w:val="nil"/>
              <w:bottom w:val="single" w:sz="8" w:space="0" w:color="auto"/>
              <w:right w:val="single" w:sz="8" w:space="0" w:color="auto"/>
            </w:tcBorders>
            <w:shd w:val="clear" w:color="auto" w:fill="auto"/>
            <w:noWrap/>
            <w:hideMark/>
          </w:tcPr>
          <w:p w14:paraId="506FCAFF"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1A1A1806"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75D1310D"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14</w:t>
            </w:r>
          </w:p>
        </w:tc>
        <w:tc>
          <w:tcPr>
            <w:tcW w:w="5245" w:type="dxa"/>
            <w:tcBorders>
              <w:top w:val="nil"/>
              <w:left w:val="nil"/>
              <w:bottom w:val="single" w:sz="8" w:space="0" w:color="auto"/>
              <w:right w:val="single" w:sz="8" w:space="0" w:color="auto"/>
            </w:tcBorders>
            <w:shd w:val="clear" w:color="auto" w:fill="auto"/>
            <w:noWrap/>
            <w:hideMark/>
          </w:tcPr>
          <w:p w14:paraId="7553B9C7"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Burtnieku iela nr.8</w:t>
            </w:r>
          </w:p>
        </w:tc>
        <w:tc>
          <w:tcPr>
            <w:tcW w:w="583" w:type="dxa"/>
            <w:tcBorders>
              <w:top w:val="nil"/>
              <w:left w:val="nil"/>
              <w:bottom w:val="single" w:sz="8" w:space="0" w:color="auto"/>
              <w:right w:val="single" w:sz="8" w:space="0" w:color="auto"/>
            </w:tcBorders>
            <w:shd w:val="clear" w:color="auto" w:fill="auto"/>
            <w:noWrap/>
            <w:hideMark/>
          </w:tcPr>
          <w:p w14:paraId="280B0373"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127</w:t>
            </w:r>
          </w:p>
        </w:tc>
        <w:tc>
          <w:tcPr>
            <w:tcW w:w="823" w:type="dxa"/>
            <w:tcBorders>
              <w:top w:val="nil"/>
              <w:left w:val="nil"/>
              <w:bottom w:val="single" w:sz="8" w:space="0" w:color="auto"/>
              <w:right w:val="single" w:sz="8" w:space="0" w:color="auto"/>
            </w:tcBorders>
            <w:shd w:val="clear" w:color="auto" w:fill="auto"/>
            <w:noWrap/>
            <w:hideMark/>
          </w:tcPr>
          <w:p w14:paraId="49902BDE"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85</w:t>
            </w:r>
          </w:p>
        </w:tc>
        <w:tc>
          <w:tcPr>
            <w:tcW w:w="993" w:type="dxa"/>
            <w:tcBorders>
              <w:top w:val="nil"/>
              <w:left w:val="nil"/>
              <w:bottom w:val="single" w:sz="8" w:space="0" w:color="auto"/>
              <w:right w:val="single" w:sz="8" w:space="0" w:color="auto"/>
            </w:tcBorders>
            <w:shd w:val="clear" w:color="auto" w:fill="auto"/>
            <w:noWrap/>
            <w:hideMark/>
          </w:tcPr>
          <w:p w14:paraId="3AEFBC5D"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0BF57A05"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761868A8"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15</w:t>
            </w:r>
          </w:p>
        </w:tc>
        <w:tc>
          <w:tcPr>
            <w:tcW w:w="5245" w:type="dxa"/>
            <w:tcBorders>
              <w:top w:val="nil"/>
              <w:left w:val="nil"/>
              <w:bottom w:val="single" w:sz="8" w:space="0" w:color="auto"/>
              <w:right w:val="single" w:sz="8" w:space="0" w:color="auto"/>
            </w:tcBorders>
            <w:shd w:val="clear" w:color="auto" w:fill="auto"/>
            <w:noWrap/>
            <w:hideMark/>
          </w:tcPr>
          <w:p w14:paraId="2173E401"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Burtnieku iela Nr.10</w:t>
            </w:r>
          </w:p>
        </w:tc>
        <w:tc>
          <w:tcPr>
            <w:tcW w:w="583" w:type="dxa"/>
            <w:tcBorders>
              <w:top w:val="nil"/>
              <w:left w:val="nil"/>
              <w:bottom w:val="single" w:sz="8" w:space="0" w:color="auto"/>
              <w:right w:val="single" w:sz="8" w:space="0" w:color="auto"/>
            </w:tcBorders>
            <w:shd w:val="clear" w:color="auto" w:fill="auto"/>
            <w:noWrap/>
            <w:hideMark/>
          </w:tcPr>
          <w:p w14:paraId="75FEAE49"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52</w:t>
            </w:r>
          </w:p>
        </w:tc>
        <w:tc>
          <w:tcPr>
            <w:tcW w:w="823" w:type="dxa"/>
            <w:tcBorders>
              <w:top w:val="nil"/>
              <w:left w:val="nil"/>
              <w:bottom w:val="single" w:sz="8" w:space="0" w:color="auto"/>
              <w:right w:val="single" w:sz="8" w:space="0" w:color="auto"/>
            </w:tcBorders>
            <w:shd w:val="clear" w:color="auto" w:fill="auto"/>
            <w:noWrap/>
            <w:hideMark/>
          </w:tcPr>
          <w:p w14:paraId="46712200"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75</w:t>
            </w:r>
          </w:p>
        </w:tc>
        <w:tc>
          <w:tcPr>
            <w:tcW w:w="993" w:type="dxa"/>
            <w:tcBorders>
              <w:top w:val="nil"/>
              <w:left w:val="nil"/>
              <w:bottom w:val="single" w:sz="8" w:space="0" w:color="auto"/>
              <w:right w:val="single" w:sz="8" w:space="0" w:color="auto"/>
            </w:tcBorders>
            <w:shd w:val="clear" w:color="auto" w:fill="auto"/>
            <w:noWrap/>
            <w:hideMark/>
          </w:tcPr>
          <w:p w14:paraId="7D324106"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23214654"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6356C896"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16</w:t>
            </w:r>
          </w:p>
        </w:tc>
        <w:tc>
          <w:tcPr>
            <w:tcW w:w="5245" w:type="dxa"/>
            <w:tcBorders>
              <w:top w:val="nil"/>
              <w:left w:val="nil"/>
              <w:bottom w:val="single" w:sz="8" w:space="0" w:color="auto"/>
              <w:right w:val="single" w:sz="8" w:space="0" w:color="auto"/>
            </w:tcBorders>
            <w:shd w:val="clear" w:color="auto" w:fill="auto"/>
            <w:noWrap/>
            <w:hideMark/>
          </w:tcPr>
          <w:p w14:paraId="135A1A3B"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Dārza iela pie Jaunās 10</w:t>
            </w:r>
          </w:p>
        </w:tc>
        <w:tc>
          <w:tcPr>
            <w:tcW w:w="583" w:type="dxa"/>
            <w:tcBorders>
              <w:top w:val="nil"/>
              <w:left w:val="nil"/>
              <w:bottom w:val="single" w:sz="8" w:space="0" w:color="auto"/>
              <w:right w:val="single" w:sz="8" w:space="0" w:color="auto"/>
            </w:tcBorders>
            <w:shd w:val="clear" w:color="auto" w:fill="auto"/>
            <w:noWrap/>
            <w:hideMark/>
          </w:tcPr>
          <w:p w14:paraId="02AD06F4"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102</w:t>
            </w:r>
          </w:p>
        </w:tc>
        <w:tc>
          <w:tcPr>
            <w:tcW w:w="823" w:type="dxa"/>
            <w:tcBorders>
              <w:top w:val="nil"/>
              <w:left w:val="nil"/>
              <w:bottom w:val="single" w:sz="8" w:space="0" w:color="auto"/>
              <w:right w:val="single" w:sz="8" w:space="0" w:color="auto"/>
            </w:tcBorders>
            <w:shd w:val="clear" w:color="auto" w:fill="auto"/>
            <w:noWrap/>
            <w:hideMark/>
          </w:tcPr>
          <w:p w14:paraId="42F076FD"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51</w:t>
            </w:r>
          </w:p>
        </w:tc>
        <w:tc>
          <w:tcPr>
            <w:tcW w:w="993" w:type="dxa"/>
            <w:tcBorders>
              <w:top w:val="nil"/>
              <w:left w:val="nil"/>
              <w:bottom w:val="single" w:sz="8" w:space="0" w:color="auto"/>
              <w:right w:val="single" w:sz="8" w:space="0" w:color="auto"/>
            </w:tcBorders>
            <w:shd w:val="clear" w:color="auto" w:fill="auto"/>
            <w:noWrap/>
            <w:hideMark/>
          </w:tcPr>
          <w:p w14:paraId="1E11922B"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7F758183"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4E93BBAA"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17</w:t>
            </w:r>
          </w:p>
        </w:tc>
        <w:tc>
          <w:tcPr>
            <w:tcW w:w="5245" w:type="dxa"/>
            <w:tcBorders>
              <w:top w:val="nil"/>
              <w:left w:val="nil"/>
              <w:bottom w:val="single" w:sz="8" w:space="0" w:color="auto"/>
              <w:right w:val="single" w:sz="8" w:space="0" w:color="auto"/>
            </w:tcBorders>
            <w:shd w:val="clear" w:color="auto" w:fill="auto"/>
            <w:noWrap/>
            <w:hideMark/>
          </w:tcPr>
          <w:p w14:paraId="1493369C"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Dārza iela 22 (skvērs pie Jaunās ielas)</w:t>
            </w:r>
          </w:p>
        </w:tc>
        <w:tc>
          <w:tcPr>
            <w:tcW w:w="583" w:type="dxa"/>
            <w:tcBorders>
              <w:top w:val="nil"/>
              <w:left w:val="nil"/>
              <w:bottom w:val="single" w:sz="8" w:space="0" w:color="auto"/>
              <w:right w:val="single" w:sz="8" w:space="0" w:color="auto"/>
            </w:tcBorders>
            <w:shd w:val="clear" w:color="auto" w:fill="auto"/>
            <w:noWrap/>
            <w:hideMark/>
          </w:tcPr>
          <w:p w14:paraId="6EA2CDF2"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122</w:t>
            </w:r>
          </w:p>
        </w:tc>
        <w:tc>
          <w:tcPr>
            <w:tcW w:w="823" w:type="dxa"/>
            <w:tcBorders>
              <w:top w:val="nil"/>
              <w:left w:val="nil"/>
              <w:bottom w:val="single" w:sz="8" w:space="0" w:color="auto"/>
              <w:right w:val="single" w:sz="8" w:space="0" w:color="auto"/>
            </w:tcBorders>
            <w:shd w:val="clear" w:color="auto" w:fill="auto"/>
            <w:noWrap/>
            <w:hideMark/>
          </w:tcPr>
          <w:p w14:paraId="76C39D7E"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50</w:t>
            </w:r>
          </w:p>
        </w:tc>
        <w:tc>
          <w:tcPr>
            <w:tcW w:w="993" w:type="dxa"/>
            <w:tcBorders>
              <w:top w:val="nil"/>
              <w:left w:val="nil"/>
              <w:bottom w:val="single" w:sz="8" w:space="0" w:color="auto"/>
              <w:right w:val="single" w:sz="8" w:space="0" w:color="auto"/>
            </w:tcBorders>
            <w:shd w:val="clear" w:color="auto" w:fill="auto"/>
            <w:noWrap/>
            <w:hideMark/>
          </w:tcPr>
          <w:p w14:paraId="497DF038"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4525A2AF"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59F67161"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18</w:t>
            </w:r>
          </w:p>
        </w:tc>
        <w:tc>
          <w:tcPr>
            <w:tcW w:w="5245" w:type="dxa"/>
            <w:tcBorders>
              <w:top w:val="nil"/>
              <w:left w:val="nil"/>
              <w:bottom w:val="single" w:sz="8" w:space="0" w:color="auto"/>
              <w:right w:val="single" w:sz="8" w:space="0" w:color="auto"/>
            </w:tcBorders>
            <w:shd w:val="clear" w:color="auto" w:fill="auto"/>
            <w:noWrap/>
            <w:hideMark/>
          </w:tcPr>
          <w:p w14:paraId="5E687A91"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Dārza iela 23</w:t>
            </w:r>
          </w:p>
        </w:tc>
        <w:tc>
          <w:tcPr>
            <w:tcW w:w="583" w:type="dxa"/>
            <w:tcBorders>
              <w:top w:val="nil"/>
              <w:left w:val="nil"/>
              <w:bottom w:val="single" w:sz="8" w:space="0" w:color="auto"/>
              <w:right w:val="single" w:sz="8" w:space="0" w:color="auto"/>
            </w:tcBorders>
            <w:shd w:val="clear" w:color="auto" w:fill="auto"/>
            <w:noWrap/>
            <w:hideMark/>
          </w:tcPr>
          <w:p w14:paraId="6932EED4"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96</w:t>
            </w:r>
          </w:p>
        </w:tc>
        <w:tc>
          <w:tcPr>
            <w:tcW w:w="823" w:type="dxa"/>
            <w:tcBorders>
              <w:top w:val="nil"/>
              <w:left w:val="nil"/>
              <w:bottom w:val="single" w:sz="8" w:space="0" w:color="auto"/>
              <w:right w:val="single" w:sz="8" w:space="0" w:color="auto"/>
            </w:tcBorders>
            <w:shd w:val="clear" w:color="auto" w:fill="auto"/>
            <w:noWrap/>
            <w:hideMark/>
          </w:tcPr>
          <w:p w14:paraId="62013945"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48</w:t>
            </w:r>
          </w:p>
        </w:tc>
        <w:tc>
          <w:tcPr>
            <w:tcW w:w="993" w:type="dxa"/>
            <w:tcBorders>
              <w:top w:val="nil"/>
              <w:left w:val="nil"/>
              <w:bottom w:val="single" w:sz="8" w:space="0" w:color="auto"/>
              <w:right w:val="single" w:sz="8" w:space="0" w:color="auto"/>
            </w:tcBorders>
            <w:shd w:val="clear" w:color="auto" w:fill="auto"/>
            <w:noWrap/>
            <w:hideMark/>
          </w:tcPr>
          <w:p w14:paraId="63FEE860"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7FD0EBE5"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4FDEFE6C"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19</w:t>
            </w:r>
          </w:p>
        </w:tc>
        <w:tc>
          <w:tcPr>
            <w:tcW w:w="5245" w:type="dxa"/>
            <w:tcBorders>
              <w:top w:val="nil"/>
              <w:left w:val="nil"/>
              <w:bottom w:val="single" w:sz="8" w:space="0" w:color="auto"/>
              <w:right w:val="single" w:sz="8" w:space="0" w:color="auto"/>
            </w:tcBorders>
            <w:shd w:val="clear" w:color="auto" w:fill="auto"/>
            <w:noWrap/>
            <w:hideMark/>
          </w:tcPr>
          <w:p w14:paraId="38D34FD3"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Dārza iela 24</w:t>
            </w:r>
          </w:p>
        </w:tc>
        <w:tc>
          <w:tcPr>
            <w:tcW w:w="583" w:type="dxa"/>
            <w:tcBorders>
              <w:top w:val="nil"/>
              <w:left w:val="nil"/>
              <w:bottom w:val="single" w:sz="8" w:space="0" w:color="auto"/>
              <w:right w:val="single" w:sz="8" w:space="0" w:color="auto"/>
            </w:tcBorders>
            <w:shd w:val="clear" w:color="auto" w:fill="auto"/>
            <w:noWrap/>
            <w:hideMark/>
          </w:tcPr>
          <w:p w14:paraId="1DAA1C49"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120</w:t>
            </w:r>
          </w:p>
        </w:tc>
        <w:tc>
          <w:tcPr>
            <w:tcW w:w="823" w:type="dxa"/>
            <w:tcBorders>
              <w:top w:val="nil"/>
              <w:left w:val="nil"/>
              <w:bottom w:val="single" w:sz="8" w:space="0" w:color="auto"/>
              <w:right w:val="single" w:sz="8" w:space="0" w:color="auto"/>
            </w:tcBorders>
            <w:shd w:val="clear" w:color="auto" w:fill="auto"/>
            <w:noWrap/>
            <w:hideMark/>
          </w:tcPr>
          <w:p w14:paraId="220BCCB3"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67</w:t>
            </w:r>
          </w:p>
        </w:tc>
        <w:tc>
          <w:tcPr>
            <w:tcW w:w="993" w:type="dxa"/>
            <w:tcBorders>
              <w:top w:val="nil"/>
              <w:left w:val="nil"/>
              <w:bottom w:val="single" w:sz="8" w:space="0" w:color="auto"/>
              <w:right w:val="single" w:sz="8" w:space="0" w:color="auto"/>
            </w:tcBorders>
            <w:shd w:val="clear" w:color="auto" w:fill="auto"/>
            <w:noWrap/>
            <w:hideMark/>
          </w:tcPr>
          <w:p w14:paraId="39B8C100"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2C341079"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0CF6BAAA"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20</w:t>
            </w:r>
          </w:p>
        </w:tc>
        <w:tc>
          <w:tcPr>
            <w:tcW w:w="5245" w:type="dxa"/>
            <w:tcBorders>
              <w:top w:val="nil"/>
              <w:left w:val="nil"/>
              <w:bottom w:val="single" w:sz="8" w:space="0" w:color="auto"/>
              <w:right w:val="single" w:sz="8" w:space="0" w:color="auto"/>
            </w:tcBorders>
            <w:shd w:val="clear" w:color="auto" w:fill="auto"/>
            <w:noWrap/>
            <w:hideMark/>
          </w:tcPr>
          <w:p w14:paraId="7063B2A5"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Dārza iela 25</w:t>
            </w:r>
          </w:p>
        </w:tc>
        <w:tc>
          <w:tcPr>
            <w:tcW w:w="583" w:type="dxa"/>
            <w:tcBorders>
              <w:top w:val="nil"/>
              <w:left w:val="nil"/>
              <w:bottom w:val="single" w:sz="8" w:space="0" w:color="auto"/>
              <w:right w:val="single" w:sz="8" w:space="0" w:color="auto"/>
            </w:tcBorders>
            <w:shd w:val="clear" w:color="auto" w:fill="auto"/>
            <w:noWrap/>
            <w:hideMark/>
          </w:tcPr>
          <w:p w14:paraId="3BC94832"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66</w:t>
            </w:r>
          </w:p>
        </w:tc>
        <w:tc>
          <w:tcPr>
            <w:tcW w:w="823" w:type="dxa"/>
            <w:tcBorders>
              <w:top w:val="nil"/>
              <w:left w:val="nil"/>
              <w:bottom w:val="single" w:sz="8" w:space="0" w:color="auto"/>
              <w:right w:val="single" w:sz="8" w:space="0" w:color="auto"/>
            </w:tcBorders>
            <w:shd w:val="clear" w:color="auto" w:fill="auto"/>
            <w:noWrap/>
            <w:hideMark/>
          </w:tcPr>
          <w:p w14:paraId="33E38181"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33</w:t>
            </w:r>
          </w:p>
        </w:tc>
        <w:tc>
          <w:tcPr>
            <w:tcW w:w="993" w:type="dxa"/>
            <w:tcBorders>
              <w:top w:val="nil"/>
              <w:left w:val="nil"/>
              <w:bottom w:val="single" w:sz="8" w:space="0" w:color="auto"/>
              <w:right w:val="single" w:sz="8" w:space="0" w:color="auto"/>
            </w:tcBorders>
            <w:shd w:val="clear" w:color="auto" w:fill="auto"/>
            <w:noWrap/>
            <w:hideMark/>
          </w:tcPr>
          <w:p w14:paraId="39EBF573"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0ABA1103"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6468C7AC"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21</w:t>
            </w:r>
          </w:p>
        </w:tc>
        <w:tc>
          <w:tcPr>
            <w:tcW w:w="5245" w:type="dxa"/>
            <w:tcBorders>
              <w:top w:val="nil"/>
              <w:left w:val="nil"/>
              <w:bottom w:val="single" w:sz="8" w:space="0" w:color="auto"/>
              <w:right w:val="single" w:sz="8" w:space="0" w:color="auto"/>
            </w:tcBorders>
            <w:shd w:val="clear" w:color="auto" w:fill="auto"/>
            <w:noWrap/>
            <w:hideMark/>
          </w:tcPr>
          <w:p w14:paraId="22C109E5"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Dārza iela 26</w:t>
            </w:r>
          </w:p>
        </w:tc>
        <w:tc>
          <w:tcPr>
            <w:tcW w:w="583" w:type="dxa"/>
            <w:tcBorders>
              <w:top w:val="nil"/>
              <w:left w:val="nil"/>
              <w:bottom w:val="single" w:sz="8" w:space="0" w:color="auto"/>
              <w:right w:val="single" w:sz="8" w:space="0" w:color="auto"/>
            </w:tcBorders>
            <w:shd w:val="clear" w:color="auto" w:fill="auto"/>
            <w:noWrap/>
            <w:hideMark/>
          </w:tcPr>
          <w:p w14:paraId="62A56C0F"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54</w:t>
            </w:r>
          </w:p>
        </w:tc>
        <w:tc>
          <w:tcPr>
            <w:tcW w:w="823" w:type="dxa"/>
            <w:tcBorders>
              <w:top w:val="nil"/>
              <w:left w:val="nil"/>
              <w:bottom w:val="single" w:sz="8" w:space="0" w:color="auto"/>
              <w:right w:val="single" w:sz="8" w:space="0" w:color="auto"/>
            </w:tcBorders>
            <w:shd w:val="clear" w:color="auto" w:fill="auto"/>
            <w:noWrap/>
            <w:hideMark/>
          </w:tcPr>
          <w:p w14:paraId="7F2F5B6E"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30</w:t>
            </w:r>
          </w:p>
        </w:tc>
        <w:tc>
          <w:tcPr>
            <w:tcW w:w="993" w:type="dxa"/>
            <w:tcBorders>
              <w:top w:val="nil"/>
              <w:left w:val="nil"/>
              <w:bottom w:val="single" w:sz="8" w:space="0" w:color="auto"/>
              <w:right w:val="single" w:sz="8" w:space="0" w:color="auto"/>
            </w:tcBorders>
            <w:shd w:val="clear" w:color="auto" w:fill="auto"/>
            <w:noWrap/>
            <w:hideMark/>
          </w:tcPr>
          <w:p w14:paraId="56D37EF3"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45417363"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1F2B66AD"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22</w:t>
            </w:r>
          </w:p>
        </w:tc>
        <w:tc>
          <w:tcPr>
            <w:tcW w:w="5245" w:type="dxa"/>
            <w:tcBorders>
              <w:top w:val="nil"/>
              <w:left w:val="nil"/>
              <w:bottom w:val="single" w:sz="8" w:space="0" w:color="auto"/>
              <w:right w:val="single" w:sz="8" w:space="0" w:color="auto"/>
            </w:tcBorders>
            <w:shd w:val="clear" w:color="auto" w:fill="auto"/>
            <w:noWrap/>
            <w:hideMark/>
          </w:tcPr>
          <w:p w14:paraId="5F0EB25E"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Dārza iela aiz 26 ( Sporta 8 iebrauktuve)</w:t>
            </w:r>
          </w:p>
        </w:tc>
        <w:tc>
          <w:tcPr>
            <w:tcW w:w="583" w:type="dxa"/>
            <w:tcBorders>
              <w:top w:val="nil"/>
              <w:left w:val="nil"/>
              <w:bottom w:val="single" w:sz="8" w:space="0" w:color="auto"/>
              <w:right w:val="single" w:sz="8" w:space="0" w:color="auto"/>
            </w:tcBorders>
            <w:shd w:val="clear" w:color="auto" w:fill="auto"/>
            <w:noWrap/>
            <w:hideMark/>
          </w:tcPr>
          <w:p w14:paraId="51DDB0D7"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25</w:t>
            </w:r>
          </w:p>
        </w:tc>
        <w:tc>
          <w:tcPr>
            <w:tcW w:w="823" w:type="dxa"/>
            <w:tcBorders>
              <w:top w:val="nil"/>
              <w:left w:val="nil"/>
              <w:bottom w:val="single" w:sz="8" w:space="0" w:color="auto"/>
              <w:right w:val="single" w:sz="8" w:space="0" w:color="auto"/>
            </w:tcBorders>
            <w:shd w:val="clear" w:color="auto" w:fill="auto"/>
            <w:noWrap/>
            <w:hideMark/>
          </w:tcPr>
          <w:p w14:paraId="40D60923"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14</w:t>
            </w:r>
          </w:p>
        </w:tc>
        <w:tc>
          <w:tcPr>
            <w:tcW w:w="993" w:type="dxa"/>
            <w:tcBorders>
              <w:top w:val="nil"/>
              <w:left w:val="nil"/>
              <w:bottom w:val="single" w:sz="8" w:space="0" w:color="auto"/>
              <w:right w:val="single" w:sz="8" w:space="0" w:color="auto"/>
            </w:tcBorders>
            <w:shd w:val="clear" w:color="auto" w:fill="auto"/>
            <w:noWrap/>
            <w:hideMark/>
          </w:tcPr>
          <w:p w14:paraId="6E29662B"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2CA49D1E"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7AF468DD"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23</w:t>
            </w:r>
          </w:p>
        </w:tc>
        <w:tc>
          <w:tcPr>
            <w:tcW w:w="5245" w:type="dxa"/>
            <w:tcBorders>
              <w:top w:val="nil"/>
              <w:left w:val="nil"/>
              <w:bottom w:val="single" w:sz="8" w:space="0" w:color="auto"/>
              <w:right w:val="single" w:sz="8" w:space="0" w:color="auto"/>
            </w:tcBorders>
            <w:shd w:val="clear" w:color="auto" w:fill="auto"/>
            <w:noWrap/>
            <w:hideMark/>
          </w:tcPr>
          <w:p w14:paraId="0D67E691"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Dārza iela 27</w:t>
            </w:r>
          </w:p>
        </w:tc>
        <w:tc>
          <w:tcPr>
            <w:tcW w:w="583" w:type="dxa"/>
            <w:tcBorders>
              <w:top w:val="nil"/>
              <w:left w:val="nil"/>
              <w:bottom w:val="single" w:sz="8" w:space="0" w:color="auto"/>
              <w:right w:val="single" w:sz="8" w:space="0" w:color="auto"/>
            </w:tcBorders>
            <w:shd w:val="clear" w:color="auto" w:fill="auto"/>
            <w:noWrap/>
            <w:hideMark/>
          </w:tcPr>
          <w:p w14:paraId="6604FAF3"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52</w:t>
            </w:r>
          </w:p>
        </w:tc>
        <w:tc>
          <w:tcPr>
            <w:tcW w:w="823" w:type="dxa"/>
            <w:tcBorders>
              <w:top w:val="nil"/>
              <w:left w:val="nil"/>
              <w:bottom w:val="single" w:sz="8" w:space="0" w:color="auto"/>
              <w:right w:val="single" w:sz="8" w:space="0" w:color="auto"/>
            </w:tcBorders>
            <w:shd w:val="clear" w:color="auto" w:fill="auto"/>
            <w:noWrap/>
            <w:hideMark/>
          </w:tcPr>
          <w:p w14:paraId="681C37E8"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26</w:t>
            </w:r>
          </w:p>
        </w:tc>
        <w:tc>
          <w:tcPr>
            <w:tcW w:w="993" w:type="dxa"/>
            <w:tcBorders>
              <w:top w:val="nil"/>
              <w:left w:val="nil"/>
              <w:bottom w:val="single" w:sz="8" w:space="0" w:color="auto"/>
              <w:right w:val="single" w:sz="8" w:space="0" w:color="auto"/>
            </w:tcBorders>
            <w:shd w:val="clear" w:color="auto" w:fill="auto"/>
            <w:noWrap/>
            <w:hideMark/>
          </w:tcPr>
          <w:p w14:paraId="1D99B43F"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5874D41C"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422C65A2"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24</w:t>
            </w:r>
          </w:p>
        </w:tc>
        <w:tc>
          <w:tcPr>
            <w:tcW w:w="5245" w:type="dxa"/>
            <w:tcBorders>
              <w:top w:val="nil"/>
              <w:left w:val="nil"/>
              <w:bottom w:val="single" w:sz="8" w:space="0" w:color="auto"/>
              <w:right w:val="single" w:sz="8" w:space="0" w:color="auto"/>
            </w:tcBorders>
            <w:shd w:val="clear" w:color="auto" w:fill="auto"/>
            <w:noWrap/>
            <w:hideMark/>
          </w:tcPr>
          <w:p w14:paraId="3C43DA9C"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Dārza iela 27A ( pie Sporta 6 dārza)</w:t>
            </w:r>
          </w:p>
        </w:tc>
        <w:tc>
          <w:tcPr>
            <w:tcW w:w="583" w:type="dxa"/>
            <w:tcBorders>
              <w:top w:val="nil"/>
              <w:left w:val="nil"/>
              <w:bottom w:val="single" w:sz="8" w:space="0" w:color="auto"/>
              <w:right w:val="single" w:sz="8" w:space="0" w:color="auto"/>
            </w:tcBorders>
            <w:shd w:val="clear" w:color="auto" w:fill="auto"/>
            <w:noWrap/>
            <w:hideMark/>
          </w:tcPr>
          <w:p w14:paraId="12265596"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58</w:t>
            </w:r>
          </w:p>
        </w:tc>
        <w:tc>
          <w:tcPr>
            <w:tcW w:w="823" w:type="dxa"/>
            <w:tcBorders>
              <w:top w:val="nil"/>
              <w:left w:val="nil"/>
              <w:bottom w:val="single" w:sz="8" w:space="0" w:color="auto"/>
              <w:right w:val="single" w:sz="8" w:space="0" w:color="auto"/>
            </w:tcBorders>
            <w:shd w:val="clear" w:color="auto" w:fill="auto"/>
            <w:noWrap/>
            <w:hideMark/>
          </w:tcPr>
          <w:p w14:paraId="63AE16D5"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29</w:t>
            </w:r>
          </w:p>
        </w:tc>
        <w:tc>
          <w:tcPr>
            <w:tcW w:w="993" w:type="dxa"/>
            <w:tcBorders>
              <w:top w:val="nil"/>
              <w:left w:val="nil"/>
              <w:bottom w:val="single" w:sz="8" w:space="0" w:color="auto"/>
              <w:right w:val="single" w:sz="8" w:space="0" w:color="auto"/>
            </w:tcBorders>
            <w:shd w:val="clear" w:color="auto" w:fill="auto"/>
            <w:noWrap/>
            <w:hideMark/>
          </w:tcPr>
          <w:p w14:paraId="28AEE430"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3575AF2B"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14FA2BBD"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25</w:t>
            </w:r>
          </w:p>
        </w:tc>
        <w:tc>
          <w:tcPr>
            <w:tcW w:w="5245" w:type="dxa"/>
            <w:tcBorders>
              <w:top w:val="nil"/>
              <w:left w:val="nil"/>
              <w:bottom w:val="single" w:sz="8" w:space="0" w:color="auto"/>
              <w:right w:val="single" w:sz="8" w:space="0" w:color="auto"/>
            </w:tcBorders>
            <w:shd w:val="clear" w:color="auto" w:fill="auto"/>
            <w:noWrap/>
            <w:hideMark/>
          </w:tcPr>
          <w:p w14:paraId="5C6CA4E9"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Dārza iela pie Sporta 6 ieejas</w:t>
            </w:r>
          </w:p>
        </w:tc>
        <w:tc>
          <w:tcPr>
            <w:tcW w:w="583" w:type="dxa"/>
            <w:tcBorders>
              <w:top w:val="nil"/>
              <w:left w:val="nil"/>
              <w:bottom w:val="single" w:sz="8" w:space="0" w:color="auto"/>
              <w:right w:val="single" w:sz="8" w:space="0" w:color="auto"/>
            </w:tcBorders>
            <w:shd w:val="clear" w:color="auto" w:fill="auto"/>
            <w:noWrap/>
            <w:hideMark/>
          </w:tcPr>
          <w:p w14:paraId="4EFF61C6"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34</w:t>
            </w:r>
          </w:p>
        </w:tc>
        <w:tc>
          <w:tcPr>
            <w:tcW w:w="823" w:type="dxa"/>
            <w:tcBorders>
              <w:top w:val="nil"/>
              <w:left w:val="nil"/>
              <w:bottom w:val="single" w:sz="8" w:space="0" w:color="auto"/>
              <w:right w:val="single" w:sz="8" w:space="0" w:color="auto"/>
            </w:tcBorders>
            <w:shd w:val="clear" w:color="auto" w:fill="auto"/>
            <w:noWrap/>
            <w:hideMark/>
          </w:tcPr>
          <w:p w14:paraId="3656CEAF"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17</w:t>
            </w:r>
          </w:p>
        </w:tc>
        <w:tc>
          <w:tcPr>
            <w:tcW w:w="993" w:type="dxa"/>
            <w:tcBorders>
              <w:top w:val="nil"/>
              <w:left w:val="nil"/>
              <w:bottom w:val="single" w:sz="8" w:space="0" w:color="auto"/>
              <w:right w:val="single" w:sz="8" w:space="0" w:color="auto"/>
            </w:tcBorders>
            <w:shd w:val="clear" w:color="auto" w:fill="auto"/>
            <w:noWrap/>
            <w:hideMark/>
          </w:tcPr>
          <w:p w14:paraId="3B43DCAD"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08B9D495"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7ECDC1AF"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26</w:t>
            </w:r>
          </w:p>
        </w:tc>
        <w:tc>
          <w:tcPr>
            <w:tcW w:w="5245" w:type="dxa"/>
            <w:tcBorders>
              <w:top w:val="nil"/>
              <w:left w:val="nil"/>
              <w:bottom w:val="single" w:sz="8" w:space="0" w:color="auto"/>
              <w:right w:val="single" w:sz="8" w:space="0" w:color="auto"/>
            </w:tcBorders>
            <w:shd w:val="clear" w:color="auto" w:fill="auto"/>
            <w:noWrap/>
            <w:hideMark/>
          </w:tcPr>
          <w:p w14:paraId="368C5833"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proofErr w:type="spellStart"/>
            <w:r w:rsidRPr="00A56F78">
              <w:rPr>
                <w:rFonts w:ascii="Times New Roman" w:eastAsia="Times New Roman" w:hAnsi="Times New Roman" w:cs="Times New Roman"/>
                <w:sz w:val="24"/>
                <w:szCs w:val="24"/>
                <w:lang w:eastAsia="lv-LV"/>
              </w:rPr>
              <w:t>Cēsu</w:t>
            </w:r>
            <w:proofErr w:type="spellEnd"/>
            <w:r w:rsidRPr="00A56F78">
              <w:rPr>
                <w:rFonts w:ascii="Times New Roman" w:eastAsia="Times New Roman" w:hAnsi="Times New Roman" w:cs="Times New Roman"/>
                <w:sz w:val="24"/>
                <w:szCs w:val="24"/>
                <w:lang w:eastAsia="lv-LV"/>
              </w:rPr>
              <w:t xml:space="preserve"> iela nr.1</w:t>
            </w:r>
          </w:p>
        </w:tc>
        <w:tc>
          <w:tcPr>
            <w:tcW w:w="583" w:type="dxa"/>
            <w:tcBorders>
              <w:top w:val="nil"/>
              <w:left w:val="nil"/>
              <w:bottom w:val="single" w:sz="8" w:space="0" w:color="auto"/>
              <w:right w:val="single" w:sz="8" w:space="0" w:color="auto"/>
            </w:tcBorders>
            <w:shd w:val="clear" w:color="auto" w:fill="auto"/>
            <w:noWrap/>
            <w:hideMark/>
          </w:tcPr>
          <w:p w14:paraId="41207FA8"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32</w:t>
            </w:r>
          </w:p>
        </w:tc>
        <w:tc>
          <w:tcPr>
            <w:tcW w:w="823" w:type="dxa"/>
            <w:tcBorders>
              <w:top w:val="nil"/>
              <w:left w:val="nil"/>
              <w:bottom w:val="single" w:sz="8" w:space="0" w:color="auto"/>
              <w:right w:val="single" w:sz="8" w:space="0" w:color="auto"/>
            </w:tcBorders>
            <w:shd w:val="clear" w:color="auto" w:fill="auto"/>
            <w:noWrap/>
            <w:hideMark/>
          </w:tcPr>
          <w:p w14:paraId="16CE35C9"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27</w:t>
            </w:r>
          </w:p>
        </w:tc>
        <w:tc>
          <w:tcPr>
            <w:tcW w:w="993" w:type="dxa"/>
            <w:tcBorders>
              <w:top w:val="nil"/>
              <w:left w:val="nil"/>
              <w:bottom w:val="single" w:sz="8" w:space="0" w:color="auto"/>
              <w:right w:val="single" w:sz="8" w:space="0" w:color="auto"/>
            </w:tcBorders>
            <w:shd w:val="clear" w:color="auto" w:fill="auto"/>
            <w:noWrap/>
            <w:hideMark/>
          </w:tcPr>
          <w:p w14:paraId="7FF22D1E"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6A40FB86" w14:textId="77777777" w:rsidTr="009D70E2">
        <w:trPr>
          <w:trHeight w:val="645"/>
        </w:trPr>
        <w:tc>
          <w:tcPr>
            <w:tcW w:w="642" w:type="dxa"/>
            <w:tcBorders>
              <w:top w:val="nil"/>
              <w:left w:val="single" w:sz="8" w:space="0" w:color="auto"/>
              <w:bottom w:val="single" w:sz="8" w:space="0" w:color="auto"/>
              <w:right w:val="single" w:sz="8" w:space="0" w:color="auto"/>
            </w:tcBorders>
            <w:shd w:val="clear" w:color="auto" w:fill="auto"/>
            <w:noWrap/>
            <w:hideMark/>
          </w:tcPr>
          <w:p w14:paraId="5C1D1532"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27</w:t>
            </w:r>
          </w:p>
        </w:tc>
        <w:tc>
          <w:tcPr>
            <w:tcW w:w="5245" w:type="dxa"/>
            <w:tcBorders>
              <w:top w:val="nil"/>
              <w:left w:val="nil"/>
              <w:bottom w:val="single" w:sz="8" w:space="0" w:color="auto"/>
              <w:right w:val="single" w:sz="8" w:space="0" w:color="auto"/>
            </w:tcBorders>
            <w:shd w:val="clear" w:color="auto" w:fill="auto"/>
            <w:noWrap/>
            <w:hideMark/>
          </w:tcPr>
          <w:p w14:paraId="62C2FA6D"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proofErr w:type="spellStart"/>
            <w:r w:rsidRPr="00A56F78">
              <w:rPr>
                <w:rFonts w:ascii="Times New Roman" w:eastAsia="Times New Roman" w:hAnsi="Times New Roman" w:cs="Times New Roman"/>
                <w:sz w:val="24"/>
                <w:szCs w:val="24"/>
                <w:lang w:eastAsia="lv-LV"/>
              </w:rPr>
              <w:t>Cēsu</w:t>
            </w:r>
            <w:proofErr w:type="spellEnd"/>
            <w:r w:rsidRPr="00A56F78">
              <w:rPr>
                <w:rFonts w:ascii="Times New Roman" w:eastAsia="Times New Roman" w:hAnsi="Times New Roman" w:cs="Times New Roman"/>
                <w:sz w:val="24"/>
                <w:szCs w:val="24"/>
                <w:lang w:eastAsia="lv-LV"/>
              </w:rPr>
              <w:t xml:space="preserve"> iela pret ēku Baznīcas lauk.1(Lombards)</w:t>
            </w:r>
          </w:p>
        </w:tc>
        <w:tc>
          <w:tcPr>
            <w:tcW w:w="583" w:type="dxa"/>
            <w:tcBorders>
              <w:top w:val="nil"/>
              <w:left w:val="nil"/>
              <w:bottom w:val="single" w:sz="8" w:space="0" w:color="auto"/>
              <w:right w:val="single" w:sz="8" w:space="0" w:color="auto"/>
            </w:tcBorders>
            <w:shd w:val="clear" w:color="auto" w:fill="auto"/>
            <w:noWrap/>
            <w:hideMark/>
          </w:tcPr>
          <w:p w14:paraId="6D0E0A93"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12</w:t>
            </w:r>
          </w:p>
        </w:tc>
        <w:tc>
          <w:tcPr>
            <w:tcW w:w="823" w:type="dxa"/>
            <w:tcBorders>
              <w:top w:val="nil"/>
              <w:left w:val="nil"/>
              <w:bottom w:val="single" w:sz="8" w:space="0" w:color="auto"/>
              <w:right w:val="single" w:sz="8" w:space="0" w:color="auto"/>
            </w:tcBorders>
            <w:shd w:val="clear" w:color="auto" w:fill="auto"/>
            <w:noWrap/>
            <w:hideMark/>
          </w:tcPr>
          <w:p w14:paraId="4EB8A795"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10</w:t>
            </w:r>
          </w:p>
        </w:tc>
        <w:tc>
          <w:tcPr>
            <w:tcW w:w="993" w:type="dxa"/>
            <w:tcBorders>
              <w:top w:val="nil"/>
              <w:left w:val="nil"/>
              <w:bottom w:val="single" w:sz="8" w:space="0" w:color="auto"/>
              <w:right w:val="single" w:sz="8" w:space="0" w:color="auto"/>
            </w:tcBorders>
            <w:shd w:val="clear" w:color="auto" w:fill="auto"/>
            <w:noWrap/>
            <w:hideMark/>
          </w:tcPr>
          <w:p w14:paraId="1D01D47A"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695EFA5C" w14:textId="77777777" w:rsidTr="009D70E2">
        <w:trPr>
          <w:trHeight w:val="645"/>
        </w:trPr>
        <w:tc>
          <w:tcPr>
            <w:tcW w:w="642" w:type="dxa"/>
            <w:tcBorders>
              <w:top w:val="nil"/>
              <w:left w:val="single" w:sz="8" w:space="0" w:color="auto"/>
              <w:bottom w:val="single" w:sz="8" w:space="0" w:color="auto"/>
              <w:right w:val="single" w:sz="8" w:space="0" w:color="auto"/>
            </w:tcBorders>
            <w:shd w:val="clear" w:color="auto" w:fill="auto"/>
            <w:noWrap/>
            <w:hideMark/>
          </w:tcPr>
          <w:p w14:paraId="59FE2E27"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28</w:t>
            </w:r>
          </w:p>
        </w:tc>
        <w:tc>
          <w:tcPr>
            <w:tcW w:w="5245" w:type="dxa"/>
            <w:tcBorders>
              <w:top w:val="nil"/>
              <w:left w:val="nil"/>
              <w:bottom w:val="single" w:sz="8" w:space="0" w:color="auto"/>
              <w:right w:val="single" w:sz="8" w:space="0" w:color="auto"/>
            </w:tcBorders>
            <w:shd w:val="clear" w:color="auto" w:fill="auto"/>
            <w:noWrap/>
            <w:hideMark/>
          </w:tcPr>
          <w:p w14:paraId="073D6C48"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proofErr w:type="spellStart"/>
            <w:r w:rsidRPr="00A56F78">
              <w:rPr>
                <w:rFonts w:ascii="Times New Roman" w:eastAsia="Times New Roman" w:hAnsi="Times New Roman" w:cs="Times New Roman"/>
                <w:sz w:val="24"/>
                <w:szCs w:val="24"/>
                <w:lang w:eastAsia="lv-LV"/>
              </w:rPr>
              <w:t>Cēsu</w:t>
            </w:r>
            <w:proofErr w:type="spellEnd"/>
            <w:r w:rsidRPr="00A56F78">
              <w:rPr>
                <w:rFonts w:ascii="Times New Roman" w:eastAsia="Times New Roman" w:hAnsi="Times New Roman" w:cs="Times New Roman"/>
                <w:sz w:val="24"/>
                <w:szCs w:val="24"/>
                <w:lang w:eastAsia="lv-LV"/>
              </w:rPr>
              <w:t xml:space="preserve"> iela pret Dailes 2 īpašumu (gar mūrīti)</w:t>
            </w:r>
          </w:p>
        </w:tc>
        <w:tc>
          <w:tcPr>
            <w:tcW w:w="583" w:type="dxa"/>
            <w:tcBorders>
              <w:top w:val="nil"/>
              <w:left w:val="nil"/>
              <w:bottom w:val="single" w:sz="8" w:space="0" w:color="auto"/>
              <w:right w:val="single" w:sz="8" w:space="0" w:color="auto"/>
            </w:tcBorders>
            <w:shd w:val="clear" w:color="auto" w:fill="auto"/>
            <w:noWrap/>
            <w:hideMark/>
          </w:tcPr>
          <w:p w14:paraId="5A6FBF07"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24</w:t>
            </w:r>
          </w:p>
        </w:tc>
        <w:tc>
          <w:tcPr>
            <w:tcW w:w="823" w:type="dxa"/>
            <w:tcBorders>
              <w:top w:val="nil"/>
              <w:left w:val="nil"/>
              <w:bottom w:val="single" w:sz="8" w:space="0" w:color="auto"/>
              <w:right w:val="single" w:sz="8" w:space="0" w:color="auto"/>
            </w:tcBorders>
            <w:shd w:val="clear" w:color="auto" w:fill="auto"/>
            <w:noWrap/>
            <w:hideMark/>
          </w:tcPr>
          <w:p w14:paraId="0C004437"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20</w:t>
            </w:r>
          </w:p>
        </w:tc>
        <w:tc>
          <w:tcPr>
            <w:tcW w:w="993" w:type="dxa"/>
            <w:tcBorders>
              <w:top w:val="nil"/>
              <w:left w:val="nil"/>
              <w:bottom w:val="single" w:sz="8" w:space="0" w:color="auto"/>
              <w:right w:val="single" w:sz="8" w:space="0" w:color="auto"/>
            </w:tcBorders>
            <w:shd w:val="clear" w:color="auto" w:fill="auto"/>
            <w:noWrap/>
            <w:hideMark/>
          </w:tcPr>
          <w:p w14:paraId="0145AF33"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019E7269"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7BB79C85"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29</w:t>
            </w:r>
          </w:p>
        </w:tc>
        <w:tc>
          <w:tcPr>
            <w:tcW w:w="5245" w:type="dxa"/>
            <w:tcBorders>
              <w:top w:val="nil"/>
              <w:left w:val="nil"/>
              <w:bottom w:val="single" w:sz="8" w:space="0" w:color="auto"/>
              <w:right w:val="single" w:sz="8" w:space="0" w:color="auto"/>
            </w:tcBorders>
            <w:shd w:val="clear" w:color="auto" w:fill="auto"/>
            <w:noWrap/>
            <w:hideMark/>
          </w:tcPr>
          <w:p w14:paraId="4DFCA4B5"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proofErr w:type="spellStart"/>
            <w:r w:rsidRPr="00A56F78">
              <w:rPr>
                <w:rFonts w:ascii="Times New Roman" w:eastAsia="Times New Roman" w:hAnsi="Times New Roman" w:cs="Times New Roman"/>
                <w:sz w:val="24"/>
                <w:szCs w:val="24"/>
                <w:lang w:eastAsia="lv-LV"/>
              </w:rPr>
              <w:t>Cēsu</w:t>
            </w:r>
            <w:proofErr w:type="spellEnd"/>
            <w:r w:rsidRPr="00A56F78">
              <w:rPr>
                <w:rFonts w:ascii="Times New Roman" w:eastAsia="Times New Roman" w:hAnsi="Times New Roman" w:cs="Times New Roman"/>
                <w:sz w:val="24"/>
                <w:szCs w:val="24"/>
                <w:lang w:eastAsia="lv-LV"/>
              </w:rPr>
              <w:t xml:space="preserve"> ielas kioska vieta pret TIC</w:t>
            </w:r>
          </w:p>
        </w:tc>
        <w:tc>
          <w:tcPr>
            <w:tcW w:w="583" w:type="dxa"/>
            <w:tcBorders>
              <w:top w:val="nil"/>
              <w:left w:val="nil"/>
              <w:bottom w:val="single" w:sz="8" w:space="0" w:color="auto"/>
              <w:right w:val="single" w:sz="8" w:space="0" w:color="auto"/>
            </w:tcBorders>
            <w:shd w:val="clear" w:color="auto" w:fill="auto"/>
            <w:noWrap/>
            <w:hideMark/>
          </w:tcPr>
          <w:p w14:paraId="7047A079"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74</w:t>
            </w:r>
          </w:p>
        </w:tc>
        <w:tc>
          <w:tcPr>
            <w:tcW w:w="823" w:type="dxa"/>
            <w:tcBorders>
              <w:top w:val="nil"/>
              <w:left w:val="nil"/>
              <w:bottom w:val="single" w:sz="8" w:space="0" w:color="auto"/>
              <w:right w:val="single" w:sz="8" w:space="0" w:color="auto"/>
            </w:tcBorders>
            <w:shd w:val="clear" w:color="auto" w:fill="auto"/>
            <w:noWrap/>
            <w:hideMark/>
          </w:tcPr>
          <w:p w14:paraId="06E4314E"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22</w:t>
            </w:r>
          </w:p>
        </w:tc>
        <w:tc>
          <w:tcPr>
            <w:tcW w:w="993" w:type="dxa"/>
            <w:tcBorders>
              <w:top w:val="nil"/>
              <w:left w:val="nil"/>
              <w:bottom w:val="single" w:sz="8" w:space="0" w:color="auto"/>
              <w:right w:val="single" w:sz="8" w:space="0" w:color="auto"/>
            </w:tcBorders>
            <w:shd w:val="clear" w:color="auto" w:fill="auto"/>
            <w:noWrap/>
            <w:hideMark/>
          </w:tcPr>
          <w:p w14:paraId="7B442DD0"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651AA229"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3697E4B6"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30</w:t>
            </w:r>
          </w:p>
        </w:tc>
        <w:tc>
          <w:tcPr>
            <w:tcW w:w="5245" w:type="dxa"/>
            <w:tcBorders>
              <w:top w:val="nil"/>
              <w:left w:val="nil"/>
              <w:bottom w:val="single" w:sz="8" w:space="0" w:color="auto"/>
              <w:right w:val="single" w:sz="8" w:space="0" w:color="auto"/>
            </w:tcBorders>
            <w:shd w:val="clear" w:color="auto" w:fill="auto"/>
            <w:noWrap/>
            <w:hideMark/>
          </w:tcPr>
          <w:p w14:paraId="7C2DE74B"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proofErr w:type="spellStart"/>
            <w:r w:rsidRPr="00A56F78">
              <w:rPr>
                <w:rFonts w:ascii="Times New Roman" w:eastAsia="Times New Roman" w:hAnsi="Times New Roman" w:cs="Times New Roman"/>
                <w:sz w:val="24"/>
                <w:szCs w:val="24"/>
                <w:lang w:eastAsia="lv-LV"/>
              </w:rPr>
              <w:t>Cēsu</w:t>
            </w:r>
            <w:proofErr w:type="spellEnd"/>
            <w:r w:rsidRPr="00A56F78">
              <w:rPr>
                <w:rFonts w:ascii="Times New Roman" w:eastAsia="Times New Roman" w:hAnsi="Times New Roman" w:cs="Times New Roman"/>
                <w:sz w:val="24"/>
                <w:szCs w:val="24"/>
                <w:lang w:eastAsia="lv-LV"/>
              </w:rPr>
              <w:t xml:space="preserve"> iela nr.3</w:t>
            </w:r>
          </w:p>
        </w:tc>
        <w:tc>
          <w:tcPr>
            <w:tcW w:w="583" w:type="dxa"/>
            <w:tcBorders>
              <w:top w:val="nil"/>
              <w:left w:val="nil"/>
              <w:bottom w:val="single" w:sz="8" w:space="0" w:color="auto"/>
              <w:right w:val="single" w:sz="8" w:space="0" w:color="auto"/>
            </w:tcBorders>
            <w:shd w:val="clear" w:color="auto" w:fill="auto"/>
            <w:noWrap/>
            <w:hideMark/>
          </w:tcPr>
          <w:p w14:paraId="080F1100"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30</w:t>
            </w:r>
          </w:p>
        </w:tc>
        <w:tc>
          <w:tcPr>
            <w:tcW w:w="823" w:type="dxa"/>
            <w:tcBorders>
              <w:top w:val="nil"/>
              <w:left w:val="nil"/>
              <w:bottom w:val="single" w:sz="8" w:space="0" w:color="auto"/>
              <w:right w:val="single" w:sz="8" w:space="0" w:color="auto"/>
            </w:tcBorders>
            <w:shd w:val="clear" w:color="auto" w:fill="auto"/>
            <w:noWrap/>
            <w:hideMark/>
          </w:tcPr>
          <w:p w14:paraId="450BDE14"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25</w:t>
            </w:r>
          </w:p>
        </w:tc>
        <w:tc>
          <w:tcPr>
            <w:tcW w:w="993" w:type="dxa"/>
            <w:tcBorders>
              <w:top w:val="nil"/>
              <w:left w:val="nil"/>
              <w:bottom w:val="single" w:sz="8" w:space="0" w:color="auto"/>
              <w:right w:val="single" w:sz="8" w:space="0" w:color="auto"/>
            </w:tcBorders>
            <w:shd w:val="clear" w:color="auto" w:fill="auto"/>
            <w:noWrap/>
            <w:hideMark/>
          </w:tcPr>
          <w:p w14:paraId="73537E21"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6D232A44"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49CBE792"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31</w:t>
            </w:r>
          </w:p>
        </w:tc>
        <w:tc>
          <w:tcPr>
            <w:tcW w:w="5245" w:type="dxa"/>
            <w:tcBorders>
              <w:top w:val="nil"/>
              <w:left w:val="nil"/>
              <w:bottom w:val="single" w:sz="8" w:space="0" w:color="auto"/>
              <w:right w:val="single" w:sz="8" w:space="0" w:color="auto"/>
            </w:tcBorders>
            <w:shd w:val="clear" w:color="auto" w:fill="auto"/>
            <w:noWrap/>
            <w:hideMark/>
          </w:tcPr>
          <w:p w14:paraId="2E7F9C5D"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proofErr w:type="spellStart"/>
            <w:r w:rsidRPr="00A56F78">
              <w:rPr>
                <w:rFonts w:ascii="Times New Roman" w:eastAsia="Times New Roman" w:hAnsi="Times New Roman" w:cs="Times New Roman"/>
                <w:sz w:val="24"/>
                <w:szCs w:val="24"/>
                <w:lang w:eastAsia="lv-LV"/>
              </w:rPr>
              <w:t>Cēsu</w:t>
            </w:r>
            <w:proofErr w:type="spellEnd"/>
            <w:r w:rsidRPr="00A56F78">
              <w:rPr>
                <w:rFonts w:ascii="Times New Roman" w:eastAsia="Times New Roman" w:hAnsi="Times New Roman" w:cs="Times New Roman"/>
                <w:sz w:val="24"/>
                <w:szCs w:val="24"/>
                <w:lang w:eastAsia="lv-LV"/>
              </w:rPr>
              <w:t xml:space="preserve"> iela nr.5 </w:t>
            </w:r>
          </w:p>
        </w:tc>
        <w:tc>
          <w:tcPr>
            <w:tcW w:w="583" w:type="dxa"/>
            <w:tcBorders>
              <w:top w:val="nil"/>
              <w:left w:val="nil"/>
              <w:bottom w:val="single" w:sz="8" w:space="0" w:color="auto"/>
              <w:right w:val="single" w:sz="8" w:space="0" w:color="auto"/>
            </w:tcBorders>
            <w:shd w:val="clear" w:color="auto" w:fill="auto"/>
            <w:noWrap/>
            <w:hideMark/>
          </w:tcPr>
          <w:p w14:paraId="709E6AD5"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30</w:t>
            </w:r>
          </w:p>
        </w:tc>
        <w:tc>
          <w:tcPr>
            <w:tcW w:w="823" w:type="dxa"/>
            <w:tcBorders>
              <w:top w:val="nil"/>
              <w:left w:val="nil"/>
              <w:bottom w:val="single" w:sz="8" w:space="0" w:color="auto"/>
              <w:right w:val="single" w:sz="8" w:space="0" w:color="auto"/>
            </w:tcBorders>
            <w:shd w:val="clear" w:color="auto" w:fill="auto"/>
            <w:noWrap/>
            <w:hideMark/>
          </w:tcPr>
          <w:p w14:paraId="08755F6C"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22</w:t>
            </w:r>
          </w:p>
        </w:tc>
        <w:tc>
          <w:tcPr>
            <w:tcW w:w="993" w:type="dxa"/>
            <w:tcBorders>
              <w:top w:val="nil"/>
              <w:left w:val="nil"/>
              <w:bottom w:val="single" w:sz="8" w:space="0" w:color="auto"/>
              <w:right w:val="single" w:sz="8" w:space="0" w:color="auto"/>
            </w:tcBorders>
            <w:shd w:val="clear" w:color="auto" w:fill="auto"/>
            <w:noWrap/>
            <w:hideMark/>
          </w:tcPr>
          <w:p w14:paraId="19DA7765"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1B9E40C3"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791964F7"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32</w:t>
            </w:r>
          </w:p>
        </w:tc>
        <w:tc>
          <w:tcPr>
            <w:tcW w:w="5245" w:type="dxa"/>
            <w:tcBorders>
              <w:top w:val="nil"/>
              <w:left w:val="nil"/>
              <w:bottom w:val="single" w:sz="8" w:space="0" w:color="auto"/>
              <w:right w:val="single" w:sz="8" w:space="0" w:color="auto"/>
            </w:tcBorders>
            <w:shd w:val="clear" w:color="auto" w:fill="auto"/>
            <w:noWrap/>
            <w:hideMark/>
          </w:tcPr>
          <w:p w14:paraId="5E435815"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proofErr w:type="spellStart"/>
            <w:r w:rsidRPr="00A56F78">
              <w:rPr>
                <w:rFonts w:ascii="Times New Roman" w:eastAsia="Times New Roman" w:hAnsi="Times New Roman" w:cs="Times New Roman"/>
                <w:sz w:val="24"/>
                <w:szCs w:val="24"/>
                <w:lang w:eastAsia="lv-LV"/>
              </w:rPr>
              <w:t>Cēsu</w:t>
            </w:r>
            <w:proofErr w:type="spellEnd"/>
            <w:r w:rsidRPr="00A56F78">
              <w:rPr>
                <w:rFonts w:ascii="Times New Roman" w:eastAsia="Times New Roman" w:hAnsi="Times New Roman" w:cs="Times New Roman"/>
                <w:sz w:val="24"/>
                <w:szCs w:val="24"/>
                <w:lang w:eastAsia="lv-LV"/>
              </w:rPr>
              <w:t xml:space="preserve"> iela nr.6</w:t>
            </w:r>
          </w:p>
        </w:tc>
        <w:tc>
          <w:tcPr>
            <w:tcW w:w="583" w:type="dxa"/>
            <w:tcBorders>
              <w:top w:val="nil"/>
              <w:left w:val="nil"/>
              <w:bottom w:val="single" w:sz="8" w:space="0" w:color="auto"/>
              <w:right w:val="single" w:sz="8" w:space="0" w:color="auto"/>
            </w:tcBorders>
            <w:shd w:val="clear" w:color="auto" w:fill="auto"/>
            <w:noWrap/>
            <w:hideMark/>
          </w:tcPr>
          <w:p w14:paraId="5896FD50"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68</w:t>
            </w:r>
          </w:p>
        </w:tc>
        <w:tc>
          <w:tcPr>
            <w:tcW w:w="823" w:type="dxa"/>
            <w:tcBorders>
              <w:top w:val="nil"/>
              <w:left w:val="nil"/>
              <w:bottom w:val="single" w:sz="8" w:space="0" w:color="auto"/>
              <w:right w:val="single" w:sz="8" w:space="0" w:color="auto"/>
            </w:tcBorders>
            <w:shd w:val="clear" w:color="auto" w:fill="auto"/>
            <w:noWrap/>
            <w:hideMark/>
          </w:tcPr>
          <w:p w14:paraId="3380BE2E"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34</w:t>
            </w:r>
          </w:p>
        </w:tc>
        <w:tc>
          <w:tcPr>
            <w:tcW w:w="993" w:type="dxa"/>
            <w:tcBorders>
              <w:top w:val="nil"/>
              <w:left w:val="nil"/>
              <w:bottom w:val="single" w:sz="8" w:space="0" w:color="auto"/>
              <w:right w:val="single" w:sz="8" w:space="0" w:color="auto"/>
            </w:tcBorders>
            <w:shd w:val="clear" w:color="auto" w:fill="auto"/>
            <w:noWrap/>
            <w:hideMark/>
          </w:tcPr>
          <w:p w14:paraId="6D0CB590"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72F7A70D"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21273E9A"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33</w:t>
            </w:r>
          </w:p>
        </w:tc>
        <w:tc>
          <w:tcPr>
            <w:tcW w:w="5245" w:type="dxa"/>
            <w:tcBorders>
              <w:top w:val="nil"/>
              <w:left w:val="nil"/>
              <w:bottom w:val="single" w:sz="8" w:space="0" w:color="auto"/>
              <w:right w:val="single" w:sz="8" w:space="0" w:color="auto"/>
            </w:tcBorders>
            <w:shd w:val="clear" w:color="auto" w:fill="auto"/>
            <w:noWrap/>
            <w:hideMark/>
          </w:tcPr>
          <w:p w14:paraId="7999518A"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proofErr w:type="spellStart"/>
            <w:r w:rsidRPr="00A56F78">
              <w:rPr>
                <w:rFonts w:ascii="Times New Roman" w:eastAsia="Times New Roman" w:hAnsi="Times New Roman" w:cs="Times New Roman"/>
                <w:sz w:val="24"/>
                <w:szCs w:val="24"/>
                <w:lang w:eastAsia="lv-LV"/>
              </w:rPr>
              <w:t>Cēsu</w:t>
            </w:r>
            <w:proofErr w:type="spellEnd"/>
            <w:r w:rsidRPr="00A56F78">
              <w:rPr>
                <w:rFonts w:ascii="Times New Roman" w:eastAsia="Times New Roman" w:hAnsi="Times New Roman" w:cs="Times New Roman"/>
                <w:sz w:val="24"/>
                <w:szCs w:val="24"/>
                <w:lang w:eastAsia="lv-LV"/>
              </w:rPr>
              <w:t xml:space="preserve"> iela nr.7</w:t>
            </w:r>
          </w:p>
        </w:tc>
        <w:tc>
          <w:tcPr>
            <w:tcW w:w="583" w:type="dxa"/>
            <w:tcBorders>
              <w:top w:val="nil"/>
              <w:left w:val="nil"/>
              <w:bottom w:val="single" w:sz="8" w:space="0" w:color="auto"/>
              <w:right w:val="single" w:sz="8" w:space="0" w:color="auto"/>
            </w:tcBorders>
            <w:shd w:val="clear" w:color="auto" w:fill="auto"/>
            <w:noWrap/>
            <w:hideMark/>
          </w:tcPr>
          <w:p w14:paraId="09DA12CC"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34</w:t>
            </w:r>
          </w:p>
        </w:tc>
        <w:tc>
          <w:tcPr>
            <w:tcW w:w="823" w:type="dxa"/>
            <w:tcBorders>
              <w:top w:val="nil"/>
              <w:left w:val="nil"/>
              <w:bottom w:val="single" w:sz="8" w:space="0" w:color="auto"/>
              <w:right w:val="single" w:sz="8" w:space="0" w:color="auto"/>
            </w:tcBorders>
            <w:shd w:val="clear" w:color="auto" w:fill="auto"/>
            <w:noWrap/>
            <w:hideMark/>
          </w:tcPr>
          <w:p w14:paraId="0E0FD2BC"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23</w:t>
            </w:r>
          </w:p>
        </w:tc>
        <w:tc>
          <w:tcPr>
            <w:tcW w:w="993" w:type="dxa"/>
            <w:tcBorders>
              <w:top w:val="nil"/>
              <w:left w:val="nil"/>
              <w:bottom w:val="single" w:sz="8" w:space="0" w:color="auto"/>
              <w:right w:val="single" w:sz="8" w:space="0" w:color="auto"/>
            </w:tcBorders>
            <w:shd w:val="clear" w:color="auto" w:fill="auto"/>
            <w:noWrap/>
            <w:hideMark/>
          </w:tcPr>
          <w:p w14:paraId="101439BC"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7EC84401"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21D0A20C"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34</w:t>
            </w:r>
          </w:p>
        </w:tc>
        <w:tc>
          <w:tcPr>
            <w:tcW w:w="5245" w:type="dxa"/>
            <w:tcBorders>
              <w:top w:val="nil"/>
              <w:left w:val="nil"/>
              <w:bottom w:val="single" w:sz="8" w:space="0" w:color="auto"/>
              <w:right w:val="single" w:sz="8" w:space="0" w:color="auto"/>
            </w:tcBorders>
            <w:shd w:val="clear" w:color="auto" w:fill="auto"/>
            <w:noWrap/>
            <w:hideMark/>
          </w:tcPr>
          <w:p w14:paraId="5BE577CE"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proofErr w:type="spellStart"/>
            <w:r w:rsidRPr="00A56F78">
              <w:rPr>
                <w:rFonts w:ascii="Times New Roman" w:eastAsia="Times New Roman" w:hAnsi="Times New Roman" w:cs="Times New Roman"/>
                <w:sz w:val="24"/>
                <w:szCs w:val="24"/>
                <w:lang w:eastAsia="lv-LV"/>
              </w:rPr>
              <w:t>Cēsu</w:t>
            </w:r>
            <w:proofErr w:type="spellEnd"/>
            <w:r w:rsidRPr="00A56F78">
              <w:rPr>
                <w:rFonts w:ascii="Times New Roman" w:eastAsia="Times New Roman" w:hAnsi="Times New Roman" w:cs="Times New Roman"/>
                <w:sz w:val="24"/>
                <w:szCs w:val="24"/>
                <w:lang w:eastAsia="lv-LV"/>
              </w:rPr>
              <w:t xml:space="preserve"> iela nr.8 </w:t>
            </w:r>
          </w:p>
        </w:tc>
        <w:tc>
          <w:tcPr>
            <w:tcW w:w="583" w:type="dxa"/>
            <w:tcBorders>
              <w:top w:val="nil"/>
              <w:left w:val="nil"/>
              <w:bottom w:val="single" w:sz="8" w:space="0" w:color="auto"/>
              <w:right w:val="single" w:sz="8" w:space="0" w:color="auto"/>
            </w:tcBorders>
            <w:shd w:val="clear" w:color="auto" w:fill="auto"/>
            <w:noWrap/>
            <w:hideMark/>
          </w:tcPr>
          <w:p w14:paraId="0D3204B0"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15</w:t>
            </w:r>
          </w:p>
        </w:tc>
        <w:tc>
          <w:tcPr>
            <w:tcW w:w="823" w:type="dxa"/>
            <w:tcBorders>
              <w:top w:val="nil"/>
              <w:left w:val="nil"/>
              <w:bottom w:val="single" w:sz="8" w:space="0" w:color="auto"/>
              <w:right w:val="single" w:sz="8" w:space="0" w:color="auto"/>
            </w:tcBorders>
            <w:shd w:val="clear" w:color="auto" w:fill="auto"/>
            <w:noWrap/>
            <w:hideMark/>
          </w:tcPr>
          <w:p w14:paraId="52EA8829"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13</w:t>
            </w:r>
          </w:p>
        </w:tc>
        <w:tc>
          <w:tcPr>
            <w:tcW w:w="993" w:type="dxa"/>
            <w:tcBorders>
              <w:top w:val="nil"/>
              <w:left w:val="nil"/>
              <w:bottom w:val="single" w:sz="8" w:space="0" w:color="auto"/>
              <w:right w:val="single" w:sz="8" w:space="0" w:color="auto"/>
            </w:tcBorders>
            <w:shd w:val="clear" w:color="auto" w:fill="auto"/>
            <w:noWrap/>
            <w:hideMark/>
          </w:tcPr>
          <w:p w14:paraId="0A767DE4"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63FA7F1A"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63E5D2B2"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35</w:t>
            </w:r>
          </w:p>
        </w:tc>
        <w:tc>
          <w:tcPr>
            <w:tcW w:w="5245" w:type="dxa"/>
            <w:tcBorders>
              <w:top w:val="nil"/>
              <w:left w:val="nil"/>
              <w:bottom w:val="single" w:sz="8" w:space="0" w:color="auto"/>
              <w:right w:val="single" w:sz="8" w:space="0" w:color="auto"/>
            </w:tcBorders>
            <w:shd w:val="clear" w:color="auto" w:fill="auto"/>
            <w:noWrap/>
            <w:hideMark/>
          </w:tcPr>
          <w:p w14:paraId="02D0EC15"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proofErr w:type="spellStart"/>
            <w:r w:rsidRPr="00A56F78">
              <w:rPr>
                <w:rFonts w:ascii="Times New Roman" w:eastAsia="Times New Roman" w:hAnsi="Times New Roman" w:cs="Times New Roman"/>
                <w:sz w:val="24"/>
                <w:szCs w:val="24"/>
                <w:lang w:eastAsia="lv-LV"/>
              </w:rPr>
              <w:t>Cēsu</w:t>
            </w:r>
            <w:proofErr w:type="spellEnd"/>
            <w:r w:rsidRPr="00A56F78">
              <w:rPr>
                <w:rFonts w:ascii="Times New Roman" w:eastAsia="Times New Roman" w:hAnsi="Times New Roman" w:cs="Times New Roman"/>
                <w:sz w:val="24"/>
                <w:szCs w:val="24"/>
                <w:lang w:eastAsia="lv-LV"/>
              </w:rPr>
              <w:t xml:space="preserve"> iela nr.9</w:t>
            </w:r>
          </w:p>
        </w:tc>
        <w:tc>
          <w:tcPr>
            <w:tcW w:w="583" w:type="dxa"/>
            <w:tcBorders>
              <w:top w:val="nil"/>
              <w:left w:val="nil"/>
              <w:bottom w:val="single" w:sz="8" w:space="0" w:color="auto"/>
              <w:right w:val="single" w:sz="8" w:space="0" w:color="auto"/>
            </w:tcBorders>
            <w:shd w:val="clear" w:color="auto" w:fill="auto"/>
            <w:noWrap/>
            <w:hideMark/>
          </w:tcPr>
          <w:p w14:paraId="23FD86F2"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28</w:t>
            </w:r>
          </w:p>
        </w:tc>
        <w:tc>
          <w:tcPr>
            <w:tcW w:w="823" w:type="dxa"/>
            <w:tcBorders>
              <w:top w:val="nil"/>
              <w:left w:val="nil"/>
              <w:bottom w:val="single" w:sz="8" w:space="0" w:color="auto"/>
              <w:right w:val="single" w:sz="8" w:space="0" w:color="auto"/>
            </w:tcBorders>
            <w:shd w:val="clear" w:color="auto" w:fill="auto"/>
            <w:noWrap/>
            <w:hideMark/>
          </w:tcPr>
          <w:p w14:paraId="502EB6ED"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24</w:t>
            </w:r>
          </w:p>
        </w:tc>
        <w:tc>
          <w:tcPr>
            <w:tcW w:w="993" w:type="dxa"/>
            <w:tcBorders>
              <w:top w:val="nil"/>
              <w:left w:val="nil"/>
              <w:bottom w:val="single" w:sz="8" w:space="0" w:color="auto"/>
              <w:right w:val="single" w:sz="8" w:space="0" w:color="auto"/>
            </w:tcBorders>
            <w:shd w:val="clear" w:color="auto" w:fill="auto"/>
            <w:noWrap/>
            <w:hideMark/>
          </w:tcPr>
          <w:p w14:paraId="2B2C77BE"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1B679467"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1BEAE270"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36</w:t>
            </w:r>
          </w:p>
        </w:tc>
        <w:tc>
          <w:tcPr>
            <w:tcW w:w="5245" w:type="dxa"/>
            <w:tcBorders>
              <w:top w:val="nil"/>
              <w:left w:val="nil"/>
              <w:bottom w:val="single" w:sz="8" w:space="0" w:color="auto"/>
              <w:right w:val="single" w:sz="8" w:space="0" w:color="auto"/>
            </w:tcBorders>
            <w:shd w:val="clear" w:color="auto" w:fill="auto"/>
            <w:noWrap/>
            <w:hideMark/>
          </w:tcPr>
          <w:p w14:paraId="1CFD9BEF"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proofErr w:type="spellStart"/>
            <w:r w:rsidRPr="00A56F78">
              <w:rPr>
                <w:rFonts w:ascii="Times New Roman" w:eastAsia="Times New Roman" w:hAnsi="Times New Roman" w:cs="Times New Roman"/>
                <w:sz w:val="24"/>
                <w:szCs w:val="24"/>
                <w:lang w:eastAsia="lv-LV"/>
              </w:rPr>
              <w:t>Cēsu</w:t>
            </w:r>
            <w:proofErr w:type="spellEnd"/>
            <w:r w:rsidRPr="00A56F78">
              <w:rPr>
                <w:rFonts w:ascii="Times New Roman" w:eastAsia="Times New Roman" w:hAnsi="Times New Roman" w:cs="Times New Roman"/>
                <w:sz w:val="24"/>
                <w:szCs w:val="24"/>
                <w:lang w:eastAsia="lv-LV"/>
              </w:rPr>
              <w:t xml:space="preserve"> iela nr.10</w:t>
            </w:r>
          </w:p>
        </w:tc>
        <w:tc>
          <w:tcPr>
            <w:tcW w:w="583" w:type="dxa"/>
            <w:tcBorders>
              <w:top w:val="nil"/>
              <w:left w:val="nil"/>
              <w:bottom w:val="single" w:sz="8" w:space="0" w:color="auto"/>
              <w:right w:val="single" w:sz="8" w:space="0" w:color="auto"/>
            </w:tcBorders>
            <w:shd w:val="clear" w:color="auto" w:fill="auto"/>
            <w:noWrap/>
            <w:hideMark/>
          </w:tcPr>
          <w:p w14:paraId="4853F0F9"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32</w:t>
            </w:r>
          </w:p>
        </w:tc>
        <w:tc>
          <w:tcPr>
            <w:tcW w:w="823" w:type="dxa"/>
            <w:tcBorders>
              <w:top w:val="nil"/>
              <w:left w:val="nil"/>
              <w:bottom w:val="single" w:sz="8" w:space="0" w:color="auto"/>
              <w:right w:val="single" w:sz="8" w:space="0" w:color="auto"/>
            </w:tcBorders>
            <w:shd w:val="clear" w:color="auto" w:fill="auto"/>
            <w:noWrap/>
            <w:hideMark/>
          </w:tcPr>
          <w:p w14:paraId="57504F6E"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23</w:t>
            </w:r>
          </w:p>
        </w:tc>
        <w:tc>
          <w:tcPr>
            <w:tcW w:w="993" w:type="dxa"/>
            <w:tcBorders>
              <w:top w:val="nil"/>
              <w:left w:val="nil"/>
              <w:bottom w:val="single" w:sz="8" w:space="0" w:color="auto"/>
              <w:right w:val="single" w:sz="8" w:space="0" w:color="auto"/>
            </w:tcBorders>
            <w:shd w:val="clear" w:color="auto" w:fill="auto"/>
            <w:noWrap/>
            <w:hideMark/>
          </w:tcPr>
          <w:p w14:paraId="3F041A09"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762A25F0"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6FB4F1AE"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37</w:t>
            </w:r>
          </w:p>
        </w:tc>
        <w:tc>
          <w:tcPr>
            <w:tcW w:w="5245" w:type="dxa"/>
            <w:tcBorders>
              <w:top w:val="nil"/>
              <w:left w:val="nil"/>
              <w:bottom w:val="single" w:sz="8" w:space="0" w:color="auto"/>
              <w:right w:val="single" w:sz="8" w:space="0" w:color="auto"/>
            </w:tcBorders>
            <w:shd w:val="clear" w:color="auto" w:fill="auto"/>
            <w:noWrap/>
            <w:hideMark/>
          </w:tcPr>
          <w:p w14:paraId="0BA89E3E"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proofErr w:type="spellStart"/>
            <w:r w:rsidRPr="00A56F78">
              <w:rPr>
                <w:rFonts w:ascii="Times New Roman" w:eastAsia="Times New Roman" w:hAnsi="Times New Roman" w:cs="Times New Roman"/>
                <w:sz w:val="24"/>
                <w:szCs w:val="24"/>
                <w:lang w:eastAsia="lv-LV"/>
              </w:rPr>
              <w:t>Cēsu</w:t>
            </w:r>
            <w:proofErr w:type="spellEnd"/>
            <w:r w:rsidRPr="00A56F78">
              <w:rPr>
                <w:rFonts w:ascii="Times New Roman" w:eastAsia="Times New Roman" w:hAnsi="Times New Roman" w:cs="Times New Roman"/>
                <w:sz w:val="24"/>
                <w:szCs w:val="24"/>
                <w:lang w:eastAsia="lv-LV"/>
              </w:rPr>
              <w:t xml:space="preserve"> iela nr.11</w:t>
            </w:r>
          </w:p>
        </w:tc>
        <w:tc>
          <w:tcPr>
            <w:tcW w:w="583" w:type="dxa"/>
            <w:tcBorders>
              <w:top w:val="nil"/>
              <w:left w:val="nil"/>
              <w:bottom w:val="single" w:sz="8" w:space="0" w:color="auto"/>
              <w:right w:val="single" w:sz="8" w:space="0" w:color="auto"/>
            </w:tcBorders>
            <w:shd w:val="clear" w:color="auto" w:fill="auto"/>
            <w:noWrap/>
            <w:hideMark/>
          </w:tcPr>
          <w:p w14:paraId="5ECB7814"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30</w:t>
            </w:r>
          </w:p>
        </w:tc>
        <w:tc>
          <w:tcPr>
            <w:tcW w:w="823" w:type="dxa"/>
            <w:tcBorders>
              <w:top w:val="nil"/>
              <w:left w:val="nil"/>
              <w:bottom w:val="single" w:sz="8" w:space="0" w:color="auto"/>
              <w:right w:val="single" w:sz="8" w:space="0" w:color="auto"/>
            </w:tcBorders>
            <w:shd w:val="clear" w:color="auto" w:fill="auto"/>
            <w:noWrap/>
            <w:hideMark/>
          </w:tcPr>
          <w:p w14:paraId="3ECA8303"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20</w:t>
            </w:r>
          </w:p>
        </w:tc>
        <w:tc>
          <w:tcPr>
            <w:tcW w:w="993" w:type="dxa"/>
            <w:tcBorders>
              <w:top w:val="nil"/>
              <w:left w:val="nil"/>
              <w:bottom w:val="single" w:sz="8" w:space="0" w:color="auto"/>
              <w:right w:val="single" w:sz="8" w:space="0" w:color="auto"/>
            </w:tcBorders>
            <w:shd w:val="clear" w:color="auto" w:fill="auto"/>
            <w:noWrap/>
            <w:hideMark/>
          </w:tcPr>
          <w:p w14:paraId="7A10EB91"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178BEF54"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49FE6997"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38</w:t>
            </w:r>
          </w:p>
        </w:tc>
        <w:tc>
          <w:tcPr>
            <w:tcW w:w="5245" w:type="dxa"/>
            <w:tcBorders>
              <w:top w:val="nil"/>
              <w:left w:val="nil"/>
              <w:bottom w:val="single" w:sz="8" w:space="0" w:color="auto"/>
              <w:right w:val="single" w:sz="8" w:space="0" w:color="auto"/>
            </w:tcBorders>
            <w:shd w:val="clear" w:color="auto" w:fill="auto"/>
            <w:noWrap/>
            <w:hideMark/>
          </w:tcPr>
          <w:p w14:paraId="40259402"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proofErr w:type="spellStart"/>
            <w:r w:rsidRPr="00A56F78">
              <w:rPr>
                <w:rFonts w:ascii="Times New Roman" w:eastAsia="Times New Roman" w:hAnsi="Times New Roman" w:cs="Times New Roman"/>
                <w:sz w:val="24"/>
                <w:szCs w:val="24"/>
                <w:lang w:eastAsia="lv-LV"/>
              </w:rPr>
              <w:t>Cēsu</w:t>
            </w:r>
            <w:proofErr w:type="spellEnd"/>
            <w:r w:rsidRPr="00A56F78">
              <w:rPr>
                <w:rFonts w:ascii="Times New Roman" w:eastAsia="Times New Roman" w:hAnsi="Times New Roman" w:cs="Times New Roman"/>
                <w:sz w:val="24"/>
                <w:szCs w:val="24"/>
                <w:lang w:eastAsia="lv-LV"/>
              </w:rPr>
              <w:t xml:space="preserve"> iela nr.13</w:t>
            </w:r>
          </w:p>
        </w:tc>
        <w:tc>
          <w:tcPr>
            <w:tcW w:w="583" w:type="dxa"/>
            <w:tcBorders>
              <w:top w:val="nil"/>
              <w:left w:val="nil"/>
              <w:bottom w:val="single" w:sz="8" w:space="0" w:color="auto"/>
              <w:right w:val="single" w:sz="8" w:space="0" w:color="auto"/>
            </w:tcBorders>
            <w:shd w:val="clear" w:color="auto" w:fill="auto"/>
            <w:noWrap/>
            <w:hideMark/>
          </w:tcPr>
          <w:p w14:paraId="7CABD582"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54</w:t>
            </w:r>
          </w:p>
        </w:tc>
        <w:tc>
          <w:tcPr>
            <w:tcW w:w="823" w:type="dxa"/>
            <w:tcBorders>
              <w:top w:val="nil"/>
              <w:left w:val="nil"/>
              <w:bottom w:val="single" w:sz="8" w:space="0" w:color="auto"/>
              <w:right w:val="single" w:sz="8" w:space="0" w:color="auto"/>
            </w:tcBorders>
            <w:shd w:val="clear" w:color="auto" w:fill="auto"/>
            <w:noWrap/>
            <w:hideMark/>
          </w:tcPr>
          <w:p w14:paraId="672AD2B0"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36</w:t>
            </w:r>
          </w:p>
        </w:tc>
        <w:tc>
          <w:tcPr>
            <w:tcW w:w="993" w:type="dxa"/>
            <w:tcBorders>
              <w:top w:val="nil"/>
              <w:left w:val="nil"/>
              <w:bottom w:val="single" w:sz="8" w:space="0" w:color="auto"/>
              <w:right w:val="single" w:sz="8" w:space="0" w:color="auto"/>
            </w:tcBorders>
            <w:shd w:val="clear" w:color="auto" w:fill="auto"/>
            <w:noWrap/>
            <w:hideMark/>
          </w:tcPr>
          <w:p w14:paraId="70E18A84"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60B5D137"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6E692947"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39</w:t>
            </w:r>
          </w:p>
        </w:tc>
        <w:tc>
          <w:tcPr>
            <w:tcW w:w="5245" w:type="dxa"/>
            <w:tcBorders>
              <w:top w:val="nil"/>
              <w:left w:val="nil"/>
              <w:bottom w:val="single" w:sz="8" w:space="0" w:color="auto"/>
              <w:right w:val="single" w:sz="8" w:space="0" w:color="auto"/>
            </w:tcBorders>
            <w:shd w:val="clear" w:color="auto" w:fill="auto"/>
            <w:noWrap/>
            <w:hideMark/>
          </w:tcPr>
          <w:p w14:paraId="536178BC"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proofErr w:type="spellStart"/>
            <w:r w:rsidRPr="00A56F78">
              <w:rPr>
                <w:rFonts w:ascii="Times New Roman" w:eastAsia="Times New Roman" w:hAnsi="Times New Roman" w:cs="Times New Roman"/>
                <w:sz w:val="24"/>
                <w:szCs w:val="24"/>
                <w:lang w:eastAsia="lv-LV"/>
              </w:rPr>
              <w:t>Cēsu</w:t>
            </w:r>
            <w:proofErr w:type="spellEnd"/>
            <w:r w:rsidRPr="00A56F78">
              <w:rPr>
                <w:rFonts w:ascii="Times New Roman" w:eastAsia="Times New Roman" w:hAnsi="Times New Roman" w:cs="Times New Roman"/>
                <w:sz w:val="24"/>
                <w:szCs w:val="24"/>
                <w:lang w:eastAsia="lv-LV"/>
              </w:rPr>
              <w:t xml:space="preserve"> iela nr.14 (ar autobusu pieturvietu ); Rīgas 2</w:t>
            </w:r>
          </w:p>
        </w:tc>
        <w:tc>
          <w:tcPr>
            <w:tcW w:w="583" w:type="dxa"/>
            <w:tcBorders>
              <w:top w:val="nil"/>
              <w:left w:val="nil"/>
              <w:bottom w:val="single" w:sz="8" w:space="0" w:color="auto"/>
              <w:right w:val="single" w:sz="8" w:space="0" w:color="auto"/>
            </w:tcBorders>
            <w:shd w:val="clear" w:color="auto" w:fill="auto"/>
            <w:noWrap/>
            <w:hideMark/>
          </w:tcPr>
          <w:p w14:paraId="5D61AC85"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95</w:t>
            </w:r>
          </w:p>
        </w:tc>
        <w:tc>
          <w:tcPr>
            <w:tcW w:w="823" w:type="dxa"/>
            <w:tcBorders>
              <w:top w:val="nil"/>
              <w:left w:val="nil"/>
              <w:bottom w:val="single" w:sz="8" w:space="0" w:color="auto"/>
              <w:right w:val="single" w:sz="8" w:space="0" w:color="auto"/>
            </w:tcBorders>
            <w:shd w:val="clear" w:color="auto" w:fill="auto"/>
            <w:noWrap/>
            <w:hideMark/>
          </w:tcPr>
          <w:p w14:paraId="07245D8F"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56</w:t>
            </w:r>
          </w:p>
        </w:tc>
        <w:tc>
          <w:tcPr>
            <w:tcW w:w="993" w:type="dxa"/>
            <w:tcBorders>
              <w:top w:val="nil"/>
              <w:left w:val="nil"/>
              <w:bottom w:val="single" w:sz="8" w:space="0" w:color="auto"/>
              <w:right w:val="single" w:sz="8" w:space="0" w:color="auto"/>
            </w:tcBorders>
            <w:shd w:val="clear" w:color="auto" w:fill="auto"/>
            <w:noWrap/>
            <w:hideMark/>
          </w:tcPr>
          <w:p w14:paraId="1925F85D"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5247AF0B"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3A28051F"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40</w:t>
            </w:r>
          </w:p>
        </w:tc>
        <w:tc>
          <w:tcPr>
            <w:tcW w:w="5245" w:type="dxa"/>
            <w:tcBorders>
              <w:top w:val="nil"/>
              <w:left w:val="nil"/>
              <w:bottom w:val="single" w:sz="8" w:space="0" w:color="auto"/>
              <w:right w:val="single" w:sz="8" w:space="0" w:color="auto"/>
            </w:tcBorders>
            <w:shd w:val="clear" w:color="auto" w:fill="auto"/>
            <w:noWrap/>
            <w:hideMark/>
          </w:tcPr>
          <w:p w14:paraId="2C593D72"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proofErr w:type="spellStart"/>
            <w:r w:rsidRPr="00A56F78">
              <w:rPr>
                <w:rFonts w:ascii="Times New Roman" w:eastAsia="Times New Roman" w:hAnsi="Times New Roman" w:cs="Times New Roman"/>
                <w:sz w:val="24"/>
                <w:szCs w:val="24"/>
                <w:lang w:eastAsia="lv-LV"/>
              </w:rPr>
              <w:t>Cēsu</w:t>
            </w:r>
            <w:proofErr w:type="spellEnd"/>
            <w:r w:rsidRPr="00A56F78">
              <w:rPr>
                <w:rFonts w:ascii="Times New Roman" w:eastAsia="Times New Roman" w:hAnsi="Times New Roman" w:cs="Times New Roman"/>
                <w:sz w:val="24"/>
                <w:szCs w:val="24"/>
                <w:lang w:eastAsia="lv-LV"/>
              </w:rPr>
              <w:t xml:space="preserve"> iela nr.16</w:t>
            </w:r>
          </w:p>
        </w:tc>
        <w:tc>
          <w:tcPr>
            <w:tcW w:w="583" w:type="dxa"/>
            <w:tcBorders>
              <w:top w:val="nil"/>
              <w:left w:val="nil"/>
              <w:bottom w:val="single" w:sz="8" w:space="0" w:color="auto"/>
              <w:right w:val="single" w:sz="8" w:space="0" w:color="auto"/>
            </w:tcBorders>
            <w:shd w:val="clear" w:color="auto" w:fill="auto"/>
            <w:noWrap/>
            <w:hideMark/>
          </w:tcPr>
          <w:p w14:paraId="76970751"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30</w:t>
            </w:r>
          </w:p>
        </w:tc>
        <w:tc>
          <w:tcPr>
            <w:tcW w:w="823" w:type="dxa"/>
            <w:tcBorders>
              <w:top w:val="nil"/>
              <w:left w:val="nil"/>
              <w:bottom w:val="single" w:sz="8" w:space="0" w:color="auto"/>
              <w:right w:val="single" w:sz="8" w:space="0" w:color="auto"/>
            </w:tcBorders>
            <w:shd w:val="clear" w:color="auto" w:fill="auto"/>
            <w:noWrap/>
            <w:hideMark/>
          </w:tcPr>
          <w:p w14:paraId="1B00A484"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23</w:t>
            </w:r>
          </w:p>
        </w:tc>
        <w:tc>
          <w:tcPr>
            <w:tcW w:w="993" w:type="dxa"/>
            <w:tcBorders>
              <w:top w:val="nil"/>
              <w:left w:val="nil"/>
              <w:bottom w:val="single" w:sz="8" w:space="0" w:color="auto"/>
              <w:right w:val="single" w:sz="8" w:space="0" w:color="auto"/>
            </w:tcBorders>
            <w:shd w:val="clear" w:color="auto" w:fill="auto"/>
            <w:noWrap/>
            <w:hideMark/>
          </w:tcPr>
          <w:p w14:paraId="02B419A0"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 </w:t>
            </w:r>
          </w:p>
        </w:tc>
      </w:tr>
      <w:tr w:rsidR="00A56F78" w:rsidRPr="00A56F78" w14:paraId="4BAE8741"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23132160"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41</w:t>
            </w:r>
          </w:p>
        </w:tc>
        <w:tc>
          <w:tcPr>
            <w:tcW w:w="5245" w:type="dxa"/>
            <w:tcBorders>
              <w:top w:val="nil"/>
              <w:left w:val="nil"/>
              <w:bottom w:val="single" w:sz="8" w:space="0" w:color="auto"/>
              <w:right w:val="single" w:sz="8" w:space="0" w:color="auto"/>
            </w:tcBorders>
            <w:shd w:val="clear" w:color="auto" w:fill="auto"/>
            <w:noWrap/>
            <w:hideMark/>
          </w:tcPr>
          <w:p w14:paraId="2FF42B54"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proofErr w:type="spellStart"/>
            <w:r w:rsidRPr="00A56F78">
              <w:rPr>
                <w:rFonts w:ascii="Times New Roman" w:eastAsia="Times New Roman" w:hAnsi="Times New Roman" w:cs="Times New Roman"/>
                <w:sz w:val="24"/>
                <w:szCs w:val="24"/>
                <w:lang w:eastAsia="lv-LV"/>
              </w:rPr>
              <w:t>Cēsu</w:t>
            </w:r>
            <w:proofErr w:type="spellEnd"/>
            <w:r w:rsidRPr="00A56F78">
              <w:rPr>
                <w:rFonts w:ascii="Times New Roman" w:eastAsia="Times New Roman" w:hAnsi="Times New Roman" w:cs="Times New Roman"/>
                <w:sz w:val="24"/>
                <w:szCs w:val="24"/>
                <w:lang w:eastAsia="lv-LV"/>
              </w:rPr>
              <w:t xml:space="preserve"> iela nr.18</w:t>
            </w:r>
          </w:p>
        </w:tc>
        <w:tc>
          <w:tcPr>
            <w:tcW w:w="583" w:type="dxa"/>
            <w:tcBorders>
              <w:top w:val="nil"/>
              <w:left w:val="nil"/>
              <w:bottom w:val="single" w:sz="8" w:space="0" w:color="auto"/>
              <w:right w:val="single" w:sz="8" w:space="0" w:color="auto"/>
            </w:tcBorders>
            <w:shd w:val="clear" w:color="auto" w:fill="auto"/>
            <w:noWrap/>
            <w:hideMark/>
          </w:tcPr>
          <w:p w14:paraId="452F0BFC"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40</w:t>
            </w:r>
          </w:p>
        </w:tc>
        <w:tc>
          <w:tcPr>
            <w:tcW w:w="823" w:type="dxa"/>
            <w:tcBorders>
              <w:top w:val="nil"/>
              <w:left w:val="nil"/>
              <w:bottom w:val="single" w:sz="8" w:space="0" w:color="auto"/>
              <w:right w:val="single" w:sz="8" w:space="0" w:color="auto"/>
            </w:tcBorders>
            <w:shd w:val="clear" w:color="auto" w:fill="auto"/>
            <w:noWrap/>
            <w:hideMark/>
          </w:tcPr>
          <w:p w14:paraId="38EB8D8D"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31</w:t>
            </w:r>
          </w:p>
        </w:tc>
        <w:tc>
          <w:tcPr>
            <w:tcW w:w="993" w:type="dxa"/>
            <w:tcBorders>
              <w:top w:val="nil"/>
              <w:left w:val="nil"/>
              <w:bottom w:val="single" w:sz="8" w:space="0" w:color="auto"/>
              <w:right w:val="single" w:sz="8" w:space="0" w:color="auto"/>
            </w:tcBorders>
            <w:shd w:val="clear" w:color="auto" w:fill="auto"/>
            <w:noWrap/>
            <w:hideMark/>
          </w:tcPr>
          <w:p w14:paraId="3FA22D3E"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 </w:t>
            </w:r>
          </w:p>
        </w:tc>
      </w:tr>
      <w:tr w:rsidR="00A56F78" w:rsidRPr="00A56F78" w14:paraId="71D233FC"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01879964"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42</w:t>
            </w:r>
          </w:p>
        </w:tc>
        <w:tc>
          <w:tcPr>
            <w:tcW w:w="5245" w:type="dxa"/>
            <w:tcBorders>
              <w:top w:val="nil"/>
              <w:left w:val="nil"/>
              <w:bottom w:val="single" w:sz="8" w:space="0" w:color="auto"/>
              <w:right w:val="single" w:sz="8" w:space="0" w:color="auto"/>
            </w:tcBorders>
            <w:shd w:val="clear" w:color="auto" w:fill="auto"/>
            <w:noWrap/>
            <w:hideMark/>
          </w:tcPr>
          <w:p w14:paraId="4A143D76"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proofErr w:type="spellStart"/>
            <w:r w:rsidRPr="00A56F78">
              <w:rPr>
                <w:rFonts w:ascii="Times New Roman" w:eastAsia="Times New Roman" w:hAnsi="Times New Roman" w:cs="Times New Roman"/>
                <w:sz w:val="24"/>
                <w:szCs w:val="24"/>
                <w:lang w:eastAsia="lv-LV"/>
              </w:rPr>
              <w:t>Cēsu</w:t>
            </w:r>
            <w:proofErr w:type="spellEnd"/>
            <w:r w:rsidRPr="00A56F78">
              <w:rPr>
                <w:rFonts w:ascii="Times New Roman" w:eastAsia="Times New Roman" w:hAnsi="Times New Roman" w:cs="Times New Roman"/>
                <w:sz w:val="24"/>
                <w:szCs w:val="24"/>
                <w:lang w:eastAsia="lv-LV"/>
              </w:rPr>
              <w:t xml:space="preserve"> iela nr.20</w:t>
            </w:r>
          </w:p>
        </w:tc>
        <w:tc>
          <w:tcPr>
            <w:tcW w:w="583" w:type="dxa"/>
            <w:tcBorders>
              <w:top w:val="nil"/>
              <w:left w:val="nil"/>
              <w:bottom w:val="single" w:sz="8" w:space="0" w:color="auto"/>
              <w:right w:val="single" w:sz="8" w:space="0" w:color="auto"/>
            </w:tcBorders>
            <w:shd w:val="clear" w:color="auto" w:fill="auto"/>
            <w:noWrap/>
            <w:hideMark/>
          </w:tcPr>
          <w:p w14:paraId="0586B130"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61</w:t>
            </w:r>
          </w:p>
        </w:tc>
        <w:tc>
          <w:tcPr>
            <w:tcW w:w="823" w:type="dxa"/>
            <w:tcBorders>
              <w:top w:val="nil"/>
              <w:left w:val="nil"/>
              <w:bottom w:val="single" w:sz="8" w:space="0" w:color="auto"/>
              <w:right w:val="single" w:sz="8" w:space="0" w:color="auto"/>
            </w:tcBorders>
            <w:shd w:val="clear" w:color="auto" w:fill="auto"/>
            <w:noWrap/>
            <w:hideMark/>
          </w:tcPr>
          <w:p w14:paraId="1B482ACC"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41</w:t>
            </w:r>
          </w:p>
        </w:tc>
        <w:tc>
          <w:tcPr>
            <w:tcW w:w="993" w:type="dxa"/>
            <w:tcBorders>
              <w:top w:val="nil"/>
              <w:left w:val="nil"/>
              <w:bottom w:val="single" w:sz="8" w:space="0" w:color="auto"/>
              <w:right w:val="single" w:sz="8" w:space="0" w:color="auto"/>
            </w:tcBorders>
            <w:shd w:val="clear" w:color="auto" w:fill="auto"/>
            <w:noWrap/>
            <w:hideMark/>
          </w:tcPr>
          <w:p w14:paraId="3A9E9BF7"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 </w:t>
            </w:r>
          </w:p>
        </w:tc>
      </w:tr>
      <w:tr w:rsidR="00A56F78" w:rsidRPr="00A56F78" w14:paraId="2D11292A"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282141E9"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43</w:t>
            </w:r>
          </w:p>
        </w:tc>
        <w:tc>
          <w:tcPr>
            <w:tcW w:w="5245" w:type="dxa"/>
            <w:tcBorders>
              <w:top w:val="nil"/>
              <w:left w:val="nil"/>
              <w:bottom w:val="single" w:sz="8" w:space="0" w:color="auto"/>
              <w:right w:val="single" w:sz="8" w:space="0" w:color="auto"/>
            </w:tcBorders>
            <w:shd w:val="clear" w:color="auto" w:fill="auto"/>
            <w:noWrap/>
            <w:hideMark/>
          </w:tcPr>
          <w:p w14:paraId="1EEA48C2"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proofErr w:type="spellStart"/>
            <w:r w:rsidRPr="00A56F78">
              <w:rPr>
                <w:rFonts w:ascii="Times New Roman" w:eastAsia="Times New Roman" w:hAnsi="Times New Roman" w:cs="Times New Roman"/>
                <w:sz w:val="24"/>
                <w:szCs w:val="24"/>
                <w:lang w:eastAsia="lv-LV"/>
              </w:rPr>
              <w:t>Cēsu</w:t>
            </w:r>
            <w:proofErr w:type="spellEnd"/>
            <w:r w:rsidRPr="00A56F78">
              <w:rPr>
                <w:rFonts w:ascii="Times New Roman" w:eastAsia="Times New Roman" w:hAnsi="Times New Roman" w:cs="Times New Roman"/>
                <w:sz w:val="24"/>
                <w:szCs w:val="24"/>
                <w:lang w:eastAsia="lv-LV"/>
              </w:rPr>
              <w:t xml:space="preserve"> iela 22A  (gar Autoservisu)</w:t>
            </w:r>
          </w:p>
        </w:tc>
        <w:tc>
          <w:tcPr>
            <w:tcW w:w="583" w:type="dxa"/>
            <w:tcBorders>
              <w:top w:val="nil"/>
              <w:left w:val="nil"/>
              <w:bottom w:val="single" w:sz="8" w:space="0" w:color="auto"/>
              <w:right w:val="single" w:sz="8" w:space="0" w:color="auto"/>
            </w:tcBorders>
            <w:shd w:val="clear" w:color="auto" w:fill="auto"/>
            <w:noWrap/>
            <w:hideMark/>
          </w:tcPr>
          <w:p w14:paraId="1CF60E66"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48</w:t>
            </w:r>
          </w:p>
        </w:tc>
        <w:tc>
          <w:tcPr>
            <w:tcW w:w="823" w:type="dxa"/>
            <w:tcBorders>
              <w:top w:val="nil"/>
              <w:left w:val="nil"/>
              <w:bottom w:val="single" w:sz="8" w:space="0" w:color="auto"/>
              <w:right w:val="single" w:sz="8" w:space="0" w:color="auto"/>
            </w:tcBorders>
            <w:shd w:val="clear" w:color="auto" w:fill="auto"/>
            <w:noWrap/>
            <w:hideMark/>
          </w:tcPr>
          <w:p w14:paraId="26932351"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27</w:t>
            </w:r>
          </w:p>
        </w:tc>
        <w:tc>
          <w:tcPr>
            <w:tcW w:w="993" w:type="dxa"/>
            <w:tcBorders>
              <w:top w:val="nil"/>
              <w:left w:val="nil"/>
              <w:bottom w:val="single" w:sz="8" w:space="0" w:color="auto"/>
              <w:right w:val="single" w:sz="8" w:space="0" w:color="auto"/>
            </w:tcBorders>
            <w:shd w:val="clear" w:color="auto" w:fill="auto"/>
            <w:noWrap/>
            <w:hideMark/>
          </w:tcPr>
          <w:p w14:paraId="75BEA01B"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 </w:t>
            </w:r>
          </w:p>
        </w:tc>
      </w:tr>
      <w:tr w:rsidR="00A56F78" w:rsidRPr="00A56F78" w14:paraId="396CCB56"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066505C1"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44</w:t>
            </w:r>
          </w:p>
        </w:tc>
        <w:tc>
          <w:tcPr>
            <w:tcW w:w="5245" w:type="dxa"/>
            <w:tcBorders>
              <w:top w:val="nil"/>
              <w:left w:val="nil"/>
              <w:bottom w:val="single" w:sz="8" w:space="0" w:color="auto"/>
              <w:right w:val="single" w:sz="8" w:space="0" w:color="auto"/>
            </w:tcBorders>
            <w:shd w:val="clear" w:color="auto" w:fill="auto"/>
            <w:noWrap/>
            <w:hideMark/>
          </w:tcPr>
          <w:p w14:paraId="6C9A7A41"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Jaunā iela celiņš uz Valmieras iela nr.1a  gar transformatoru</w:t>
            </w:r>
          </w:p>
        </w:tc>
        <w:tc>
          <w:tcPr>
            <w:tcW w:w="583" w:type="dxa"/>
            <w:tcBorders>
              <w:top w:val="nil"/>
              <w:left w:val="nil"/>
              <w:bottom w:val="single" w:sz="8" w:space="0" w:color="auto"/>
              <w:right w:val="single" w:sz="8" w:space="0" w:color="auto"/>
            </w:tcBorders>
            <w:shd w:val="clear" w:color="auto" w:fill="auto"/>
            <w:noWrap/>
            <w:hideMark/>
          </w:tcPr>
          <w:p w14:paraId="7D50F1D7"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35</w:t>
            </w:r>
          </w:p>
        </w:tc>
        <w:tc>
          <w:tcPr>
            <w:tcW w:w="823" w:type="dxa"/>
            <w:tcBorders>
              <w:top w:val="nil"/>
              <w:left w:val="nil"/>
              <w:bottom w:val="single" w:sz="8" w:space="0" w:color="auto"/>
              <w:right w:val="single" w:sz="8" w:space="0" w:color="auto"/>
            </w:tcBorders>
            <w:shd w:val="clear" w:color="auto" w:fill="auto"/>
            <w:noWrap/>
            <w:hideMark/>
          </w:tcPr>
          <w:p w14:paraId="255ACA68"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c>
          <w:tcPr>
            <w:tcW w:w="993" w:type="dxa"/>
            <w:tcBorders>
              <w:top w:val="nil"/>
              <w:left w:val="nil"/>
              <w:bottom w:val="single" w:sz="8" w:space="0" w:color="auto"/>
              <w:right w:val="single" w:sz="8" w:space="0" w:color="auto"/>
            </w:tcBorders>
            <w:shd w:val="clear" w:color="auto" w:fill="auto"/>
            <w:noWrap/>
            <w:hideMark/>
          </w:tcPr>
          <w:p w14:paraId="2713B0A7"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6FCF3A48"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1DC185D3"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45</w:t>
            </w:r>
          </w:p>
        </w:tc>
        <w:tc>
          <w:tcPr>
            <w:tcW w:w="5245" w:type="dxa"/>
            <w:tcBorders>
              <w:top w:val="nil"/>
              <w:left w:val="nil"/>
              <w:bottom w:val="single" w:sz="8" w:space="0" w:color="auto"/>
              <w:right w:val="single" w:sz="8" w:space="0" w:color="auto"/>
            </w:tcBorders>
            <w:shd w:val="clear" w:color="auto" w:fill="auto"/>
            <w:noWrap/>
            <w:hideMark/>
          </w:tcPr>
          <w:p w14:paraId="2437B27E"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Jaunā iela nr.4a celiņš uz Sporta ielu</w:t>
            </w:r>
          </w:p>
        </w:tc>
        <w:tc>
          <w:tcPr>
            <w:tcW w:w="583" w:type="dxa"/>
            <w:tcBorders>
              <w:top w:val="nil"/>
              <w:left w:val="nil"/>
              <w:bottom w:val="single" w:sz="8" w:space="0" w:color="auto"/>
              <w:right w:val="single" w:sz="8" w:space="0" w:color="auto"/>
            </w:tcBorders>
            <w:shd w:val="clear" w:color="auto" w:fill="auto"/>
            <w:noWrap/>
            <w:hideMark/>
          </w:tcPr>
          <w:p w14:paraId="07C74027"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46</w:t>
            </w:r>
          </w:p>
        </w:tc>
        <w:tc>
          <w:tcPr>
            <w:tcW w:w="823" w:type="dxa"/>
            <w:tcBorders>
              <w:top w:val="nil"/>
              <w:left w:val="nil"/>
              <w:bottom w:val="single" w:sz="8" w:space="0" w:color="auto"/>
              <w:right w:val="single" w:sz="8" w:space="0" w:color="auto"/>
            </w:tcBorders>
            <w:shd w:val="clear" w:color="auto" w:fill="auto"/>
            <w:noWrap/>
            <w:hideMark/>
          </w:tcPr>
          <w:p w14:paraId="01F4CA60"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c>
          <w:tcPr>
            <w:tcW w:w="993" w:type="dxa"/>
            <w:tcBorders>
              <w:top w:val="nil"/>
              <w:left w:val="nil"/>
              <w:bottom w:val="single" w:sz="8" w:space="0" w:color="auto"/>
              <w:right w:val="single" w:sz="8" w:space="0" w:color="auto"/>
            </w:tcBorders>
            <w:shd w:val="clear" w:color="auto" w:fill="auto"/>
            <w:noWrap/>
            <w:hideMark/>
          </w:tcPr>
          <w:p w14:paraId="27046CD0"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 </w:t>
            </w:r>
          </w:p>
        </w:tc>
      </w:tr>
      <w:tr w:rsidR="00A56F78" w:rsidRPr="00A56F78" w14:paraId="413407D9"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7BFBE160"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46</w:t>
            </w:r>
          </w:p>
        </w:tc>
        <w:tc>
          <w:tcPr>
            <w:tcW w:w="5245" w:type="dxa"/>
            <w:tcBorders>
              <w:top w:val="nil"/>
              <w:left w:val="nil"/>
              <w:bottom w:val="single" w:sz="8" w:space="0" w:color="auto"/>
              <w:right w:val="single" w:sz="8" w:space="0" w:color="auto"/>
            </w:tcBorders>
            <w:shd w:val="clear" w:color="auto" w:fill="auto"/>
            <w:noWrap/>
            <w:hideMark/>
          </w:tcPr>
          <w:p w14:paraId="09021E95"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Parka iela nr.1</w:t>
            </w:r>
          </w:p>
        </w:tc>
        <w:tc>
          <w:tcPr>
            <w:tcW w:w="583" w:type="dxa"/>
            <w:tcBorders>
              <w:top w:val="nil"/>
              <w:left w:val="nil"/>
              <w:bottom w:val="single" w:sz="8" w:space="0" w:color="auto"/>
              <w:right w:val="single" w:sz="8" w:space="0" w:color="auto"/>
            </w:tcBorders>
            <w:shd w:val="clear" w:color="auto" w:fill="auto"/>
            <w:noWrap/>
            <w:hideMark/>
          </w:tcPr>
          <w:p w14:paraId="315BF39A"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18</w:t>
            </w:r>
          </w:p>
        </w:tc>
        <w:tc>
          <w:tcPr>
            <w:tcW w:w="823" w:type="dxa"/>
            <w:tcBorders>
              <w:top w:val="nil"/>
              <w:left w:val="nil"/>
              <w:bottom w:val="single" w:sz="8" w:space="0" w:color="auto"/>
              <w:right w:val="single" w:sz="8" w:space="0" w:color="auto"/>
            </w:tcBorders>
            <w:shd w:val="clear" w:color="auto" w:fill="auto"/>
            <w:noWrap/>
            <w:hideMark/>
          </w:tcPr>
          <w:p w14:paraId="2F9D1AA3"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17</w:t>
            </w:r>
          </w:p>
        </w:tc>
        <w:tc>
          <w:tcPr>
            <w:tcW w:w="993" w:type="dxa"/>
            <w:tcBorders>
              <w:top w:val="nil"/>
              <w:left w:val="nil"/>
              <w:bottom w:val="single" w:sz="8" w:space="0" w:color="auto"/>
              <w:right w:val="single" w:sz="8" w:space="0" w:color="auto"/>
            </w:tcBorders>
            <w:shd w:val="clear" w:color="auto" w:fill="auto"/>
            <w:noWrap/>
            <w:hideMark/>
          </w:tcPr>
          <w:p w14:paraId="3913A1D4"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7EAE4764"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041DF4C4"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lastRenderedPageBreak/>
              <w:t>47</w:t>
            </w:r>
          </w:p>
        </w:tc>
        <w:tc>
          <w:tcPr>
            <w:tcW w:w="5245" w:type="dxa"/>
            <w:tcBorders>
              <w:top w:val="nil"/>
              <w:left w:val="nil"/>
              <w:bottom w:val="single" w:sz="8" w:space="0" w:color="auto"/>
              <w:right w:val="single" w:sz="8" w:space="0" w:color="auto"/>
            </w:tcBorders>
            <w:shd w:val="clear" w:color="auto" w:fill="auto"/>
            <w:noWrap/>
            <w:hideMark/>
          </w:tcPr>
          <w:p w14:paraId="0C43AA05"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Parka iela nr.3</w:t>
            </w:r>
          </w:p>
        </w:tc>
        <w:tc>
          <w:tcPr>
            <w:tcW w:w="583" w:type="dxa"/>
            <w:tcBorders>
              <w:top w:val="nil"/>
              <w:left w:val="nil"/>
              <w:bottom w:val="single" w:sz="8" w:space="0" w:color="auto"/>
              <w:right w:val="single" w:sz="8" w:space="0" w:color="auto"/>
            </w:tcBorders>
            <w:shd w:val="clear" w:color="auto" w:fill="auto"/>
            <w:noWrap/>
            <w:hideMark/>
          </w:tcPr>
          <w:p w14:paraId="1ADE38BE"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38</w:t>
            </w:r>
          </w:p>
        </w:tc>
        <w:tc>
          <w:tcPr>
            <w:tcW w:w="823" w:type="dxa"/>
            <w:tcBorders>
              <w:top w:val="nil"/>
              <w:left w:val="nil"/>
              <w:bottom w:val="single" w:sz="8" w:space="0" w:color="auto"/>
              <w:right w:val="single" w:sz="8" w:space="0" w:color="auto"/>
            </w:tcBorders>
            <w:shd w:val="clear" w:color="auto" w:fill="auto"/>
            <w:noWrap/>
            <w:hideMark/>
          </w:tcPr>
          <w:p w14:paraId="5A3389F8"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19</w:t>
            </w:r>
          </w:p>
        </w:tc>
        <w:tc>
          <w:tcPr>
            <w:tcW w:w="993" w:type="dxa"/>
            <w:tcBorders>
              <w:top w:val="nil"/>
              <w:left w:val="nil"/>
              <w:bottom w:val="single" w:sz="8" w:space="0" w:color="auto"/>
              <w:right w:val="single" w:sz="8" w:space="0" w:color="auto"/>
            </w:tcBorders>
            <w:shd w:val="clear" w:color="auto" w:fill="auto"/>
            <w:noWrap/>
            <w:hideMark/>
          </w:tcPr>
          <w:p w14:paraId="0640CABC"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2D27C7BD"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7EF5B0E6"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48</w:t>
            </w:r>
          </w:p>
        </w:tc>
        <w:tc>
          <w:tcPr>
            <w:tcW w:w="5245" w:type="dxa"/>
            <w:tcBorders>
              <w:top w:val="nil"/>
              <w:left w:val="nil"/>
              <w:bottom w:val="single" w:sz="8" w:space="0" w:color="auto"/>
              <w:right w:val="single" w:sz="8" w:space="0" w:color="auto"/>
            </w:tcBorders>
            <w:shd w:val="clear" w:color="000000" w:fill="FFFF00"/>
            <w:noWrap/>
            <w:vAlign w:val="center"/>
            <w:hideMark/>
          </w:tcPr>
          <w:p w14:paraId="32906536"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Parka iela 2 (</w:t>
            </w:r>
            <w:proofErr w:type="spellStart"/>
            <w:r w:rsidRPr="00A56F78">
              <w:rPr>
                <w:rFonts w:ascii="Times New Roman" w:eastAsia="Times New Roman" w:hAnsi="Times New Roman" w:cs="Times New Roman"/>
                <w:sz w:val="24"/>
                <w:szCs w:val="24"/>
                <w:lang w:eastAsia="lv-LV"/>
              </w:rPr>
              <w:t>starpgabals</w:t>
            </w:r>
            <w:proofErr w:type="spellEnd"/>
            <w:r w:rsidRPr="00A56F78">
              <w:rPr>
                <w:rFonts w:ascii="Times New Roman" w:eastAsia="Times New Roman" w:hAnsi="Times New Roman" w:cs="Times New Roman"/>
                <w:sz w:val="24"/>
                <w:szCs w:val="24"/>
                <w:lang w:eastAsia="lv-LV"/>
              </w:rPr>
              <w:t>)</w:t>
            </w:r>
          </w:p>
        </w:tc>
        <w:tc>
          <w:tcPr>
            <w:tcW w:w="583" w:type="dxa"/>
            <w:tcBorders>
              <w:top w:val="nil"/>
              <w:left w:val="nil"/>
              <w:bottom w:val="single" w:sz="8" w:space="0" w:color="auto"/>
              <w:right w:val="single" w:sz="8" w:space="0" w:color="auto"/>
            </w:tcBorders>
            <w:shd w:val="clear" w:color="000000" w:fill="FFFF00"/>
            <w:noWrap/>
            <w:vAlign w:val="center"/>
            <w:hideMark/>
          </w:tcPr>
          <w:p w14:paraId="6887939E"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48</w:t>
            </w:r>
          </w:p>
        </w:tc>
        <w:tc>
          <w:tcPr>
            <w:tcW w:w="823" w:type="dxa"/>
            <w:tcBorders>
              <w:top w:val="nil"/>
              <w:left w:val="nil"/>
              <w:bottom w:val="single" w:sz="8" w:space="0" w:color="auto"/>
              <w:right w:val="single" w:sz="8" w:space="0" w:color="auto"/>
            </w:tcBorders>
            <w:shd w:val="clear" w:color="000000" w:fill="FFFF00"/>
            <w:noWrap/>
            <w:vAlign w:val="center"/>
            <w:hideMark/>
          </w:tcPr>
          <w:p w14:paraId="34370DC9"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24</w:t>
            </w:r>
          </w:p>
        </w:tc>
        <w:tc>
          <w:tcPr>
            <w:tcW w:w="993" w:type="dxa"/>
            <w:tcBorders>
              <w:top w:val="nil"/>
              <w:left w:val="nil"/>
              <w:bottom w:val="single" w:sz="8" w:space="0" w:color="auto"/>
              <w:right w:val="single" w:sz="8" w:space="0" w:color="auto"/>
            </w:tcBorders>
            <w:shd w:val="clear" w:color="000000" w:fill="FFFF00"/>
            <w:noWrap/>
            <w:hideMark/>
          </w:tcPr>
          <w:p w14:paraId="3F189563"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6494F9AC"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6A267027"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49</w:t>
            </w:r>
          </w:p>
        </w:tc>
        <w:tc>
          <w:tcPr>
            <w:tcW w:w="5245" w:type="dxa"/>
            <w:tcBorders>
              <w:top w:val="nil"/>
              <w:left w:val="nil"/>
              <w:bottom w:val="single" w:sz="8" w:space="0" w:color="auto"/>
              <w:right w:val="single" w:sz="8" w:space="0" w:color="auto"/>
            </w:tcBorders>
            <w:shd w:val="clear" w:color="auto" w:fill="auto"/>
            <w:noWrap/>
            <w:hideMark/>
          </w:tcPr>
          <w:p w14:paraId="5FA987D8"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Parka iela nr.4</w:t>
            </w:r>
          </w:p>
        </w:tc>
        <w:tc>
          <w:tcPr>
            <w:tcW w:w="583" w:type="dxa"/>
            <w:tcBorders>
              <w:top w:val="nil"/>
              <w:left w:val="nil"/>
              <w:bottom w:val="single" w:sz="8" w:space="0" w:color="auto"/>
              <w:right w:val="single" w:sz="8" w:space="0" w:color="auto"/>
            </w:tcBorders>
            <w:shd w:val="clear" w:color="auto" w:fill="auto"/>
            <w:noWrap/>
            <w:hideMark/>
          </w:tcPr>
          <w:p w14:paraId="05CD5718"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25</w:t>
            </w:r>
          </w:p>
        </w:tc>
        <w:tc>
          <w:tcPr>
            <w:tcW w:w="823" w:type="dxa"/>
            <w:tcBorders>
              <w:top w:val="nil"/>
              <w:left w:val="nil"/>
              <w:bottom w:val="single" w:sz="8" w:space="0" w:color="auto"/>
              <w:right w:val="single" w:sz="8" w:space="0" w:color="auto"/>
            </w:tcBorders>
            <w:shd w:val="clear" w:color="auto" w:fill="auto"/>
            <w:noWrap/>
            <w:hideMark/>
          </w:tcPr>
          <w:p w14:paraId="3192DD3B"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18</w:t>
            </w:r>
          </w:p>
        </w:tc>
        <w:tc>
          <w:tcPr>
            <w:tcW w:w="993" w:type="dxa"/>
            <w:tcBorders>
              <w:top w:val="nil"/>
              <w:left w:val="nil"/>
              <w:bottom w:val="single" w:sz="8" w:space="0" w:color="auto"/>
              <w:right w:val="single" w:sz="8" w:space="0" w:color="auto"/>
            </w:tcBorders>
            <w:shd w:val="clear" w:color="auto" w:fill="auto"/>
            <w:noWrap/>
            <w:hideMark/>
          </w:tcPr>
          <w:p w14:paraId="6A3DEC09"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42E561A6"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423B249C"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50</w:t>
            </w:r>
          </w:p>
        </w:tc>
        <w:tc>
          <w:tcPr>
            <w:tcW w:w="5245" w:type="dxa"/>
            <w:tcBorders>
              <w:top w:val="nil"/>
              <w:left w:val="nil"/>
              <w:bottom w:val="single" w:sz="8" w:space="0" w:color="auto"/>
              <w:right w:val="single" w:sz="8" w:space="0" w:color="auto"/>
            </w:tcBorders>
            <w:shd w:val="clear" w:color="auto" w:fill="auto"/>
            <w:noWrap/>
            <w:hideMark/>
          </w:tcPr>
          <w:p w14:paraId="71F84870"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Parka iela nr.6</w:t>
            </w:r>
          </w:p>
        </w:tc>
        <w:tc>
          <w:tcPr>
            <w:tcW w:w="583" w:type="dxa"/>
            <w:tcBorders>
              <w:top w:val="nil"/>
              <w:left w:val="nil"/>
              <w:bottom w:val="single" w:sz="8" w:space="0" w:color="auto"/>
              <w:right w:val="single" w:sz="8" w:space="0" w:color="auto"/>
            </w:tcBorders>
            <w:shd w:val="clear" w:color="auto" w:fill="auto"/>
            <w:noWrap/>
            <w:hideMark/>
          </w:tcPr>
          <w:p w14:paraId="5CFFF3BC"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28</w:t>
            </w:r>
          </w:p>
        </w:tc>
        <w:tc>
          <w:tcPr>
            <w:tcW w:w="823" w:type="dxa"/>
            <w:tcBorders>
              <w:top w:val="nil"/>
              <w:left w:val="nil"/>
              <w:bottom w:val="single" w:sz="8" w:space="0" w:color="auto"/>
              <w:right w:val="single" w:sz="8" w:space="0" w:color="auto"/>
            </w:tcBorders>
            <w:shd w:val="clear" w:color="auto" w:fill="auto"/>
            <w:noWrap/>
            <w:hideMark/>
          </w:tcPr>
          <w:p w14:paraId="623667A9"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20</w:t>
            </w:r>
          </w:p>
        </w:tc>
        <w:tc>
          <w:tcPr>
            <w:tcW w:w="993" w:type="dxa"/>
            <w:tcBorders>
              <w:top w:val="nil"/>
              <w:left w:val="nil"/>
              <w:bottom w:val="single" w:sz="8" w:space="0" w:color="auto"/>
              <w:right w:val="single" w:sz="8" w:space="0" w:color="auto"/>
            </w:tcBorders>
            <w:shd w:val="clear" w:color="auto" w:fill="auto"/>
            <w:noWrap/>
            <w:hideMark/>
          </w:tcPr>
          <w:p w14:paraId="5C339B9B"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4533E412"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74DFFD0F"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51</w:t>
            </w:r>
          </w:p>
        </w:tc>
        <w:tc>
          <w:tcPr>
            <w:tcW w:w="5245" w:type="dxa"/>
            <w:tcBorders>
              <w:top w:val="nil"/>
              <w:left w:val="nil"/>
              <w:bottom w:val="single" w:sz="8" w:space="0" w:color="auto"/>
              <w:right w:val="single" w:sz="8" w:space="0" w:color="auto"/>
            </w:tcBorders>
            <w:shd w:val="clear" w:color="auto" w:fill="auto"/>
            <w:noWrap/>
            <w:hideMark/>
          </w:tcPr>
          <w:p w14:paraId="4FFC2DE5"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Parka iela nr.8</w:t>
            </w:r>
          </w:p>
        </w:tc>
        <w:tc>
          <w:tcPr>
            <w:tcW w:w="583" w:type="dxa"/>
            <w:tcBorders>
              <w:top w:val="nil"/>
              <w:left w:val="nil"/>
              <w:bottom w:val="single" w:sz="8" w:space="0" w:color="auto"/>
              <w:right w:val="single" w:sz="8" w:space="0" w:color="auto"/>
            </w:tcBorders>
            <w:shd w:val="clear" w:color="auto" w:fill="auto"/>
            <w:noWrap/>
            <w:hideMark/>
          </w:tcPr>
          <w:p w14:paraId="1879975D"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64</w:t>
            </w:r>
          </w:p>
        </w:tc>
        <w:tc>
          <w:tcPr>
            <w:tcW w:w="823" w:type="dxa"/>
            <w:tcBorders>
              <w:top w:val="nil"/>
              <w:left w:val="nil"/>
              <w:bottom w:val="single" w:sz="8" w:space="0" w:color="auto"/>
              <w:right w:val="single" w:sz="8" w:space="0" w:color="auto"/>
            </w:tcBorders>
            <w:shd w:val="clear" w:color="auto" w:fill="auto"/>
            <w:noWrap/>
            <w:hideMark/>
          </w:tcPr>
          <w:p w14:paraId="0BB09737"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43</w:t>
            </w:r>
          </w:p>
        </w:tc>
        <w:tc>
          <w:tcPr>
            <w:tcW w:w="993" w:type="dxa"/>
            <w:tcBorders>
              <w:top w:val="nil"/>
              <w:left w:val="nil"/>
              <w:bottom w:val="single" w:sz="8" w:space="0" w:color="auto"/>
              <w:right w:val="single" w:sz="8" w:space="0" w:color="auto"/>
            </w:tcBorders>
            <w:shd w:val="clear" w:color="auto" w:fill="auto"/>
            <w:noWrap/>
            <w:hideMark/>
          </w:tcPr>
          <w:p w14:paraId="10A5D6F3"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53FB0921" w14:textId="77777777" w:rsidTr="009D70E2">
        <w:trPr>
          <w:trHeight w:val="330"/>
        </w:trPr>
        <w:tc>
          <w:tcPr>
            <w:tcW w:w="642" w:type="dxa"/>
            <w:tcBorders>
              <w:top w:val="nil"/>
              <w:left w:val="single" w:sz="8" w:space="0" w:color="auto"/>
              <w:bottom w:val="single" w:sz="8" w:space="0" w:color="auto"/>
              <w:right w:val="single" w:sz="8" w:space="0" w:color="auto"/>
            </w:tcBorders>
            <w:shd w:val="clear" w:color="000000" w:fill="FFFF00"/>
            <w:noWrap/>
            <w:hideMark/>
          </w:tcPr>
          <w:p w14:paraId="72C15E6D"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52</w:t>
            </w:r>
          </w:p>
        </w:tc>
        <w:tc>
          <w:tcPr>
            <w:tcW w:w="5245" w:type="dxa"/>
            <w:tcBorders>
              <w:top w:val="nil"/>
              <w:left w:val="nil"/>
              <w:bottom w:val="single" w:sz="8" w:space="0" w:color="auto"/>
              <w:right w:val="single" w:sz="8" w:space="0" w:color="auto"/>
            </w:tcBorders>
            <w:shd w:val="clear" w:color="auto" w:fill="auto"/>
            <w:noWrap/>
            <w:hideMark/>
          </w:tcPr>
          <w:p w14:paraId="7F507E45"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Parka iela nr.10</w:t>
            </w:r>
          </w:p>
        </w:tc>
        <w:tc>
          <w:tcPr>
            <w:tcW w:w="583" w:type="dxa"/>
            <w:tcBorders>
              <w:top w:val="nil"/>
              <w:left w:val="nil"/>
              <w:bottom w:val="single" w:sz="8" w:space="0" w:color="auto"/>
              <w:right w:val="single" w:sz="8" w:space="0" w:color="auto"/>
            </w:tcBorders>
            <w:shd w:val="clear" w:color="auto" w:fill="auto"/>
            <w:noWrap/>
            <w:hideMark/>
          </w:tcPr>
          <w:p w14:paraId="4E0914E0"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48</w:t>
            </w:r>
          </w:p>
        </w:tc>
        <w:tc>
          <w:tcPr>
            <w:tcW w:w="823" w:type="dxa"/>
            <w:tcBorders>
              <w:top w:val="nil"/>
              <w:left w:val="nil"/>
              <w:bottom w:val="single" w:sz="8" w:space="0" w:color="auto"/>
              <w:right w:val="single" w:sz="8" w:space="0" w:color="auto"/>
            </w:tcBorders>
            <w:shd w:val="clear" w:color="auto" w:fill="auto"/>
            <w:noWrap/>
            <w:hideMark/>
          </w:tcPr>
          <w:p w14:paraId="4D72C04C"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32</w:t>
            </w:r>
          </w:p>
        </w:tc>
        <w:tc>
          <w:tcPr>
            <w:tcW w:w="993" w:type="dxa"/>
            <w:tcBorders>
              <w:top w:val="nil"/>
              <w:left w:val="nil"/>
              <w:bottom w:val="single" w:sz="8" w:space="0" w:color="auto"/>
              <w:right w:val="single" w:sz="8" w:space="0" w:color="auto"/>
            </w:tcBorders>
            <w:shd w:val="clear" w:color="auto" w:fill="auto"/>
            <w:noWrap/>
            <w:hideMark/>
          </w:tcPr>
          <w:p w14:paraId="4648052A"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2CDD07EC"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609A0DE7"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53</w:t>
            </w:r>
          </w:p>
        </w:tc>
        <w:tc>
          <w:tcPr>
            <w:tcW w:w="5245" w:type="dxa"/>
            <w:tcBorders>
              <w:top w:val="nil"/>
              <w:left w:val="nil"/>
              <w:bottom w:val="single" w:sz="8" w:space="0" w:color="auto"/>
              <w:right w:val="single" w:sz="8" w:space="0" w:color="auto"/>
            </w:tcBorders>
            <w:shd w:val="clear" w:color="auto" w:fill="auto"/>
            <w:noWrap/>
            <w:hideMark/>
          </w:tcPr>
          <w:p w14:paraId="11144BBC"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Parka iela nr.14</w:t>
            </w:r>
          </w:p>
        </w:tc>
        <w:tc>
          <w:tcPr>
            <w:tcW w:w="583" w:type="dxa"/>
            <w:tcBorders>
              <w:top w:val="nil"/>
              <w:left w:val="nil"/>
              <w:bottom w:val="single" w:sz="8" w:space="0" w:color="auto"/>
              <w:right w:val="single" w:sz="8" w:space="0" w:color="auto"/>
            </w:tcBorders>
            <w:shd w:val="clear" w:color="auto" w:fill="auto"/>
            <w:noWrap/>
            <w:hideMark/>
          </w:tcPr>
          <w:p w14:paraId="52AA2597"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90</w:t>
            </w:r>
          </w:p>
        </w:tc>
        <w:tc>
          <w:tcPr>
            <w:tcW w:w="823" w:type="dxa"/>
            <w:tcBorders>
              <w:top w:val="nil"/>
              <w:left w:val="nil"/>
              <w:bottom w:val="single" w:sz="8" w:space="0" w:color="auto"/>
              <w:right w:val="single" w:sz="8" w:space="0" w:color="auto"/>
            </w:tcBorders>
            <w:shd w:val="clear" w:color="auto" w:fill="auto"/>
            <w:noWrap/>
            <w:hideMark/>
          </w:tcPr>
          <w:p w14:paraId="6470F7D5"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60</w:t>
            </w:r>
          </w:p>
        </w:tc>
        <w:tc>
          <w:tcPr>
            <w:tcW w:w="993" w:type="dxa"/>
            <w:tcBorders>
              <w:top w:val="nil"/>
              <w:left w:val="nil"/>
              <w:bottom w:val="single" w:sz="8" w:space="0" w:color="auto"/>
              <w:right w:val="single" w:sz="8" w:space="0" w:color="auto"/>
            </w:tcBorders>
            <w:shd w:val="clear" w:color="auto" w:fill="auto"/>
            <w:noWrap/>
            <w:hideMark/>
          </w:tcPr>
          <w:p w14:paraId="5CE08862"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499B7A7D"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3685A6ED"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54</w:t>
            </w:r>
          </w:p>
        </w:tc>
        <w:tc>
          <w:tcPr>
            <w:tcW w:w="5245" w:type="dxa"/>
            <w:tcBorders>
              <w:top w:val="nil"/>
              <w:left w:val="nil"/>
              <w:bottom w:val="single" w:sz="8" w:space="0" w:color="auto"/>
              <w:right w:val="single" w:sz="8" w:space="0" w:color="auto"/>
            </w:tcBorders>
            <w:shd w:val="clear" w:color="auto" w:fill="auto"/>
            <w:noWrap/>
            <w:hideMark/>
          </w:tcPr>
          <w:p w14:paraId="4061A2CC"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Parka iela nr.18</w:t>
            </w:r>
          </w:p>
        </w:tc>
        <w:tc>
          <w:tcPr>
            <w:tcW w:w="583" w:type="dxa"/>
            <w:tcBorders>
              <w:top w:val="nil"/>
              <w:left w:val="nil"/>
              <w:bottom w:val="single" w:sz="8" w:space="0" w:color="auto"/>
              <w:right w:val="single" w:sz="8" w:space="0" w:color="auto"/>
            </w:tcBorders>
            <w:shd w:val="clear" w:color="auto" w:fill="auto"/>
            <w:noWrap/>
            <w:hideMark/>
          </w:tcPr>
          <w:p w14:paraId="7CAF37A2"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106</w:t>
            </w:r>
          </w:p>
        </w:tc>
        <w:tc>
          <w:tcPr>
            <w:tcW w:w="823" w:type="dxa"/>
            <w:tcBorders>
              <w:top w:val="nil"/>
              <w:left w:val="nil"/>
              <w:bottom w:val="single" w:sz="8" w:space="0" w:color="auto"/>
              <w:right w:val="single" w:sz="8" w:space="0" w:color="auto"/>
            </w:tcBorders>
            <w:shd w:val="clear" w:color="auto" w:fill="auto"/>
            <w:noWrap/>
            <w:hideMark/>
          </w:tcPr>
          <w:p w14:paraId="68F645A6"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53</w:t>
            </w:r>
          </w:p>
        </w:tc>
        <w:tc>
          <w:tcPr>
            <w:tcW w:w="993" w:type="dxa"/>
            <w:tcBorders>
              <w:top w:val="nil"/>
              <w:left w:val="nil"/>
              <w:bottom w:val="single" w:sz="8" w:space="0" w:color="auto"/>
              <w:right w:val="single" w:sz="8" w:space="0" w:color="auto"/>
            </w:tcBorders>
            <w:shd w:val="clear" w:color="auto" w:fill="auto"/>
            <w:noWrap/>
            <w:hideMark/>
          </w:tcPr>
          <w:p w14:paraId="4ADADEA0"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3E04A231"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6CB6E97F"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55</w:t>
            </w:r>
          </w:p>
        </w:tc>
        <w:tc>
          <w:tcPr>
            <w:tcW w:w="5245" w:type="dxa"/>
            <w:tcBorders>
              <w:top w:val="nil"/>
              <w:left w:val="nil"/>
              <w:bottom w:val="single" w:sz="8" w:space="0" w:color="auto"/>
              <w:right w:val="single" w:sz="8" w:space="0" w:color="auto"/>
            </w:tcBorders>
            <w:shd w:val="clear" w:color="auto" w:fill="auto"/>
            <w:noWrap/>
            <w:hideMark/>
          </w:tcPr>
          <w:p w14:paraId="4028900B"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Parka iela nr.20</w:t>
            </w:r>
          </w:p>
        </w:tc>
        <w:tc>
          <w:tcPr>
            <w:tcW w:w="583" w:type="dxa"/>
            <w:tcBorders>
              <w:top w:val="nil"/>
              <w:left w:val="nil"/>
              <w:bottom w:val="single" w:sz="8" w:space="0" w:color="auto"/>
              <w:right w:val="single" w:sz="8" w:space="0" w:color="auto"/>
            </w:tcBorders>
            <w:shd w:val="clear" w:color="auto" w:fill="auto"/>
            <w:noWrap/>
            <w:hideMark/>
          </w:tcPr>
          <w:p w14:paraId="6F2AC6D7"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66</w:t>
            </w:r>
          </w:p>
        </w:tc>
        <w:tc>
          <w:tcPr>
            <w:tcW w:w="823" w:type="dxa"/>
            <w:tcBorders>
              <w:top w:val="nil"/>
              <w:left w:val="nil"/>
              <w:bottom w:val="single" w:sz="8" w:space="0" w:color="auto"/>
              <w:right w:val="single" w:sz="8" w:space="0" w:color="auto"/>
            </w:tcBorders>
            <w:shd w:val="clear" w:color="auto" w:fill="auto"/>
            <w:noWrap/>
            <w:hideMark/>
          </w:tcPr>
          <w:p w14:paraId="571B25EF"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37</w:t>
            </w:r>
          </w:p>
        </w:tc>
        <w:tc>
          <w:tcPr>
            <w:tcW w:w="993" w:type="dxa"/>
            <w:tcBorders>
              <w:top w:val="nil"/>
              <w:left w:val="nil"/>
              <w:bottom w:val="single" w:sz="8" w:space="0" w:color="auto"/>
              <w:right w:val="single" w:sz="8" w:space="0" w:color="auto"/>
            </w:tcBorders>
            <w:shd w:val="clear" w:color="auto" w:fill="auto"/>
            <w:noWrap/>
            <w:hideMark/>
          </w:tcPr>
          <w:p w14:paraId="478B172B"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1D3660F8"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52CEF5E9"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56</w:t>
            </w:r>
          </w:p>
        </w:tc>
        <w:tc>
          <w:tcPr>
            <w:tcW w:w="5245" w:type="dxa"/>
            <w:tcBorders>
              <w:top w:val="nil"/>
              <w:left w:val="nil"/>
              <w:bottom w:val="single" w:sz="8" w:space="0" w:color="auto"/>
              <w:right w:val="single" w:sz="8" w:space="0" w:color="auto"/>
            </w:tcBorders>
            <w:shd w:val="clear" w:color="auto" w:fill="auto"/>
            <w:noWrap/>
            <w:hideMark/>
          </w:tcPr>
          <w:p w14:paraId="68BCC9C1"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Parka iela pie Jaunās 9a</w:t>
            </w:r>
          </w:p>
        </w:tc>
        <w:tc>
          <w:tcPr>
            <w:tcW w:w="583" w:type="dxa"/>
            <w:tcBorders>
              <w:top w:val="nil"/>
              <w:left w:val="nil"/>
              <w:bottom w:val="single" w:sz="8" w:space="0" w:color="auto"/>
              <w:right w:val="single" w:sz="8" w:space="0" w:color="auto"/>
            </w:tcBorders>
            <w:shd w:val="clear" w:color="auto" w:fill="auto"/>
            <w:noWrap/>
            <w:hideMark/>
          </w:tcPr>
          <w:p w14:paraId="2D94D059"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55</w:t>
            </w:r>
          </w:p>
        </w:tc>
        <w:tc>
          <w:tcPr>
            <w:tcW w:w="823" w:type="dxa"/>
            <w:tcBorders>
              <w:top w:val="nil"/>
              <w:left w:val="nil"/>
              <w:bottom w:val="single" w:sz="8" w:space="0" w:color="auto"/>
              <w:right w:val="single" w:sz="8" w:space="0" w:color="auto"/>
            </w:tcBorders>
            <w:shd w:val="clear" w:color="auto" w:fill="auto"/>
            <w:noWrap/>
            <w:hideMark/>
          </w:tcPr>
          <w:p w14:paraId="4109BB00"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37</w:t>
            </w:r>
          </w:p>
        </w:tc>
        <w:tc>
          <w:tcPr>
            <w:tcW w:w="993" w:type="dxa"/>
            <w:tcBorders>
              <w:top w:val="nil"/>
              <w:left w:val="nil"/>
              <w:bottom w:val="single" w:sz="8" w:space="0" w:color="auto"/>
              <w:right w:val="single" w:sz="8" w:space="0" w:color="auto"/>
            </w:tcBorders>
            <w:shd w:val="clear" w:color="auto" w:fill="auto"/>
            <w:noWrap/>
            <w:hideMark/>
          </w:tcPr>
          <w:p w14:paraId="2D57D295"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2193E70D"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4A32BE78"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57</w:t>
            </w:r>
          </w:p>
        </w:tc>
        <w:tc>
          <w:tcPr>
            <w:tcW w:w="5245" w:type="dxa"/>
            <w:tcBorders>
              <w:top w:val="nil"/>
              <w:left w:val="nil"/>
              <w:bottom w:val="single" w:sz="8" w:space="0" w:color="auto"/>
              <w:right w:val="single" w:sz="8" w:space="0" w:color="auto"/>
            </w:tcBorders>
            <w:shd w:val="clear" w:color="auto" w:fill="auto"/>
            <w:noWrap/>
            <w:hideMark/>
          </w:tcPr>
          <w:p w14:paraId="17C1DA29"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Parka iela nr.24</w:t>
            </w:r>
          </w:p>
        </w:tc>
        <w:tc>
          <w:tcPr>
            <w:tcW w:w="583" w:type="dxa"/>
            <w:tcBorders>
              <w:top w:val="nil"/>
              <w:left w:val="nil"/>
              <w:bottom w:val="single" w:sz="8" w:space="0" w:color="auto"/>
              <w:right w:val="single" w:sz="8" w:space="0" w:color="auto"/>
            </w:tcBorders>
            <w:shd w:val="clear" w:color="auto" w:fill="auto"/>
            <w:noWrap/>
            <w:hideMark/>
          </w:tcPr>
          <w:p w14:paraId="02DB2533"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57</w:t>
            </w:r>
          </w:p>
        </w:tc>
        <w:tc>
          <w:tcPr>
            <w:tcW w:w="823" w:type="dxa"/>
            <w:tcBorders>
              <w:top w:val="nil"/>
              <w:left w:val="nil"/>
              <w:bottom w:val="single" w:sz="8" w:space="0" w:color="auto"/>
              <w:right w:val="single" w:sz="8" w:space="0" w:color="auto"/>
            </w:tcBorders>
            <w:shd w:val="clear" w:color="auto" w:fill="auto"/>
            <w:noWrap/>
            <w:hideMark/>
          </w:tcPr>
          <w:p w14:paraId="2C2EC1E3"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32</w:t>
            </w:r>
          </w:p>
        </w:tc>
        <w:tc>
          <w:tcPr>
            <w:tcW w:w="993" w:type="dxa"/>
            <w:tcBorders>
              <w:top w:val="nil"/>
              <w:left w:val="nil"/>
              <w:bottom w:val="single" w:sz="8" w:space="0" w:color="auto"/>
              <w:right w:val="single" w:sz="8" w:space="0" w:color="auto"/>
            </w:tcBorders>
            <w:shd w:val="clear" w:color="auto" w:fill="auto"/>
            <w:noWrap/>
            <w:hideMark/>
          </w:tcPr>
          <w:p w14:paraId="18D0E953"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40D22EAE"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4213A5A7"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58</w:t>
            </w:r>
          </w:p>
        </w:tc>
        <w:tc>
          <w:tcPr>
            <w:tcW w:w="5245" w:type="dxa"/>
            <w:tcBorders>
              <w:top w:val="nil"/>
              <w:left w:val="nil"/>
              <w:bottom w:val="single" w:sz="8" w:space="0" w:color="auto"/>
              <w:right w:val="single" w:sz="8" w:space="0" w:color="auto"/>
            </w:tcBorders>
            <w:shd w:val="clear" w:color="auto" w:fill="auto"/>
            <w:noWrap/>
            <w:hideMark/>
          </w:tcPr>
          <w:p w14:paraId="06C6DFE6"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Parka iela nr.26</w:t>
            </w:r>
          </w:p>
        </w:tc>
        <w:tc>
          <w:tcPr>
            <w:tcW w:w="583" w:type="dxa"/>
            <w:tcBorders>
              <w:top w:val="nil"/>
              <w:left w:val="nil"/>
              <w:bottom w:val="single" w:sz="8" w:space="0" w:color="auto"/>
              <w:right w:val="single" w:sz="8" w:space="0" w:color="auto"/>
            </w:tcBorders>
            <w:shd w:val="clear" w:color="auto" w:fill="auto"/>
            <w:noWrap/>
            <w:hideMark/>
          </w:tcPr>
          <w:p w14:paraId="16882112"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50</w:t>
            </w:r>
          </w:p>
        </w:tc>
        <w:tc>
          <w:tcPr>
            <w:tcW w:w="823" w:type="dxa"/>
            <w:tcBorders>
              <w:top w:val="nil"/>
              <w:left w:val="nil"/>
              <w:bottom w:val="single" w:sz="8" w:space="0" w:color="auto"/>
              <w:right w:val="single" w:sz="8" w:space="0" w:color="auto"/>
            </w:tcBorders>
            <w:shd w:val="clear" w:color="auto" w:fill="auto"/>
            <w:noWrap/>
            <w:hideMark/>
          </w:tcPr>
          <w:p w14:paraId="7F6970F3"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28</w:t>
            </w:r>
          </w:p>
        </w:tc>
        <w:tc>
          <w:tcPr>
            <w:tcW w:w="993" w:type="dxa"/>
            <w:tcBorders>
              <w:top w:val="nil"/>
              <w:left w:val="nil"/>
              <w:bottom w:val="single" w:sz="8" w:space="0" w:color="auto"/>
              <w:right w:val="single" w:sz="8" w:space="0" w:color="auto"/>
            </w:tcBorders>
            <w:shd w:val="clear" w:color="auto" w:fill="auto"/>
            <w:noWrap/>
            <w:hideMark/>
          </w:tcPr>
          <w:p w14:paraId="0B1F0A13"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16C06057"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5A559064"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59</w:t>
            </w:r>
          </w:p>
        </w:tc>
        <w:tc>
          <w:tcPr>
            <w:tcW w:w="5245" w:type="dxa"/>
            <w:tcBorders>
              <w:top w:val="nil"/>
              <w:left w:val="nil"/>
              <w:bottom w:val="single" w:sz="8" w:space="0" w:color="auto"/>
              <w:right w:val="single" w:sz="8" w:space="0" w:color="auto"/>
            </w:tcBorders>
            <w:shd w:val="clear" w:color="auto" w:fill="auto"/>
            <w:noWrap/>
            <w:hideMark/>
          </w:tcPr>
          <w:p w14:paraId="1F913B99"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Parka iela nr.28</w:t>
            </w:r>
          </w:p>
        </w:tc>
        <w:tc>
          <w:tcPr>
            <w:tcW w:w="583" w:type="dxa"/>
            <w:tcBorders>
              <w:top w:val="nil"/>
              <w:left w:val="nil"/>
              <w:bottom w:val="single" w:sz="8" w:space="0" w:color="auto"/>
              <w:right w:val="single" w:sz="8" w:space="0" w:color="auto"/>
            </w:tcBorders>
            <w:shd w:val="clear" w:color="auto" w:fill="auto"/>
            <w:noWrap/>
            <w:hideMark/>
          </w:tcPr>
          <w:p w14:paraId="21A82C4F"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50</w:t>
            </w:r>
          </w:p>
        </w:tc>
        <w:tc>
          <w:tcPr>
            <w:tcW w:w="823" w:type="dxa"/>
            <w:tcBorders>
              <w:top w:val="nil"/>
              <w:left w:val="nil"/>
              <w:bottom w:val="single" w:sz="8" w:space="0" w:color="auto"/>
              <w:right w:val="single" w:sz="8" w:space="0" w:color="auto"/>
            </w:tcBorders>
            <w:shd w:val="clear" w:color="auto" w:fill="auto"/>
            <w:noWrap/>
            <w:hideMark/>
          </w:tcPr>
          <w:p w14:paraId="4BB8905D"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28</w:t>
            </w:r>
          </w:p>
        </w:tc>
        <w:tc>
          <w:tcPr>
            <w:tcW w:w="993" w:type="dxa"/>
            <w:tcBorders>
              <w:top w:val="nil"/>
              <w:left w:val="nil"/>
              <w:bottom w:val="single" w:sz="8" w:space="0" w:color="auto"/>
              <w:right w:val="single" w:sz="8" w:space="0" w:color="auto"/>
            </w:tcBorders>
            <w:shd w:val="clear" w:color="auto" w:fill="auto"/>
            <w:noWrap/>
            <w:hideMark/>
          </w:tcPr>
          <w:p w14:paraId="02872C6F"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41C719EB"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6D3C9E0E"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60</w:t>
            </w:r>
          </w:p>
        </w:tc>
        <w:tc>
          <w:tcPr>
            <w:tcW w:w="5245" w:type="dxa"/>
            <w:tcBorders>
              <w:top w:val="nil"/>
              <w:left w:val="nil"/>
              <w:bottom w:val="single" w:sz="8" w:space="0" w:color="auto"/>
              <w:right w:val="single" w:sz="8" w:space="0" w:color="auto"/>
            </w:tcBorders>
            <w:shd w:val="clear" w:color="auto" w:fill="auto"/>
            <w:noWrap/>
            <w:hideMark/>
          </w:tcPr>
          <w:p w14:paraId="4988759F"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Parka iela nr.30</w:t>
            </w:r>
          </w:p>
        </w:tc>
        <w:tc>
          <w:tcPr>
            <w:tcW w:w="583" w:type="dxa"/>
            <w:tcBorders>
              <w:top w:val="nil"/>
              <w:left w:val="nil"/>
              <w:bottom w:val="single" w:sz="8" w:space="0" w:color="auto"/>
              <w:right w:val="single" w:sz="8" w:space="0" w:color="auto"/>
            </w:tcBorders>
            <w:shd w:val="clear" w:color="auto" w:fill="auto"/>
            <w:noWrap/>
            <w:hideMark/>
          </w:tcPr>
          <w:p w14:paraId="13153C64"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57</w:t>
            </w:r>
          </w:p>
        </w:tc>
        <w:tc>
          <w:tcPr>
            <w:tcW w:w="823" w:type="dxa"/>
            <w:tcBorders>
              <w:top w:val="nil"/>
              <w:left w:val="nil"/>
              <w:bottom w:val="single" w:sz="8" w:space="0" w:color="auto"/>
              <w:right w:val="single" w:sz="8" w:space="0" w:color="auto"/>
            </w:tcBorders>
            <w:shd w:val="clear" w:color="auto" w:fill="auto"/>
            <w:noWrap/>
            <w:hideMark/>
          </w:tcPr>
          <w:p w14:paraId="30BA83D3"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32</w:t>
            </w:r>
          </w:p>
        </w:tc>
        <w:tc>
          <w:tcPr>
            <w:tcW w:w="993" w:type="dxa"/>
            <w:tcBorders>
              <w:top w:val="nil"/>
              <w:left w:val="nil"/>
              <w:bottom w:val="single" w:sz="8" w:space="0" w:color="auto"/>
              <w:right w:val="single" w:sz="8" w:space="0" w:color="auto"/>
            </w:tcBorders>
            <w:shd w:val="clear" w:color="auto" w:fill="auto"/>
            <w:noWrap/>
            <w:hideMark/>
          </w:tcPr>
          <w:p w14:paraId="7E5FF1AB"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173A7D59"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0E3A1C53"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61</w:t>
            </w:r>
          </w:p>
        </w:tc>
        <w:tc>
          <w:tcPr>
            <w:tcW w:w="5245" w:type="dxa"/>
            <w:tcBorders>
              <w:top w:val="nil"/>
              <w:left w:val="nil"/>
              <w:bottom w:val="single" w:sz="8" w:space="0" w:color="auto"/>
              <w:right w:val="single" w:sz="8" w:space="0" w:color="auto"/>
            </w:tcBorders>
            <w:shd w:val="clear" w:color="auto" w:fill="auto"/>
            <w:noWrap/>
            <w:hideMark/>
          </w:tcPr>
          <w:p w14:paraId="665D485C"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Parka iela nr.32</w:t>
            </w:r>
          </w:p>
        </w:tc>
        <w:tc>
          <w:tcPr>
            <w:tcW w:w="583" w:type="dxa"/>
            <w:tcBorders>
              <w:top w:val="nil"/>
              <w:left w:val="nil"/>
              <w:bottom w:val="single" w:sz="8" w:space="0" w:color="auto"/>
              <w:right w:val="single" w:sz="8" w:space="0" w:color="auto"/>
            </w:tcBorders>
            <w:shd w:val="clear" w:color="auto" w:fill="auto"/>
            <w:noWrap/>
            <w:hideMark/>
          </w:tcPr>
          <w:p w14:paraId="23ADD1B5"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50</w:t>
            </w:r>
          </w:p>
        </w:tc>
        <w:tc>
          <w:tcPr>
            <w:tcW w:w="823" w:type="dxa"/>
            <w:tcBorders>
              <w:top w:val="nil"/>
              <w:left w:val="nil"/>
              <w:bottom w:val="single" w:sz="8" w:space="0" w:color="auto"/>
              <w:right w:val="single" w:sz="8" w:space="0" w:color="auto"/>
            </w:tcBorders>
            <w:shd w:val="clear" w:color="auto" w:fill="auto"/>
            <w:noWrap/>
            <w:hideMark/>
          </w:tcPr>
          <w:p w14:paraId="5E52CFE3"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28</w:t>
            </w:r>
          </w:p>
        </w:tc>
        <w:tc>
          <w:tcPr>
            <w:tcW w:w="993" w:type="dxa"/>
            <w:tcBorders>
              <w:top w:val="nil"/>
              <w:left w:val="nil"/>
              <w:bottom w:val="single" w:sz="8" w:space="0" w:color="auto"/>
              <w:right w:val="single" w:sz="8" w:space="0" w:color="auto"/>
            </w:tcBorders>
            <w:shd w:val="clear" w:color="auto" w:fill="auto"/>
            <w:noWrap/>
            <w:hideMark/>
          </w:tcPr>
          <w:p w14:paraId="29FE2E14"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6FA20D59"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39E78F22"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62</w:t>
            </w:r>
          </w:p>
        </w:tc>
        <w:tc>
          <w:tcPr>
            <w:tcW w:w="5245" w:type="dxa"/>
            <w:tcBorders>
              <w:top w:val="nil"/>
              <w:left w:val="nil"/>
              <w:bottom w:val="single" w:sz="8" w:space="0" w:color="auto"/>
              <w:right w:val="single" w:sz="8" w:space="0" w:color="auto"/>
            </w:tcBorders>
            <w:shd w:val="clear" w:color="auto" w:fill="auto"/>
            <w:noWrap/>
            <w:hideMark/>
          </w:tcPr>
          <w:p w14:paraId="036ACFFD"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Parka iela nr.34</w:t>
            </w:r>
          </w:p>
        </w:tc>
        <w:tc>
          <w:tcPr>
            <w:tcW w:w="583" w:type="dxa"/>
            <w:tcBorders>
              <w:top w:val="nil"/>
              <w:left w:val="nil"/>
              <w:bottom w:val="single" w:sz="8" w:space="0" w:color="auto"/>
              <w:right w:val="single" w:sz="8" w:space="0" w:color="auto"/>
            </w:tcBorders>
            <w:shd w:val="clear" w:color="auto" w:fill="auto"/>
            <w:noWrap/>
            <w:hideMark/>
          </w:tcPr>
          <w:p w14:paraId="33B9DF13"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90</w:t>
            </w:r>
          </w:p>
        </w:tc>
        <w:tc>
          <w:tcPr>
            <w:tcW w:w="823" w:type="dxa"/>
            <w:tcBorders>
              <w:top w:val="nil"/>
              <w:left w:val="nil"/>
              <w:bottom w:val="single" w:sz="8" w:space="0" w:color="auto"/>
              <w:right w:val="single" w:sz="8" w:space="0" w:color="auto"/>
            </w:tcBorders>
            <w:shd w:val="clear" w:color="auto" w:fill="auto"/>
            <w:noWrap/>
            <w:hideMark/>
          </w:tcPr>
          <w:p w14:paraId="7CAF9E49"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50</w:t>
            </w:r>
          </w:p>
        </w:tc>
        <w:tc>
          <w:tcPr>
            <w:tcW w:w="993" w:type="dxa"/>
            <w:tcBorders>
              <w:top w:val="nil"/>
              <w:left w:val="nil"/>
              <w:bottom w:val="single" w:sz="8" w:space="0" w:color="auto"/>
              <w:right w:val="single" w:sz="8" w:space="0" w:color="auto"/>
            </w:tcBorders>
            <w:shd w:val="clear" w:color="auto" w:fill="auto"/>
            <w:noWrap/>
            <w:hideMark/>
          </w:tcPr>
          <w:p w14:paraId="7858542C"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4B7944C7"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36E708CB"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63</w:t>
            </w:r>
          </w:p>
        </w:tc>
        <w:tc>
          <w:tcPr>
            <w:tcW w:w="5245" w:type="dxa"/>
            <w:tcBorders>
              <w:top w:val="nil"/>
              <w:left w:val="nil"/>
              <w:bottom w:val="single" w:sz="8" w:space="0" w:color="auto"/>
              <w:right w:val="single" w:sz="8" w:space="0" w:color="auto"/>
            </w:tcBorders>
            <w:shd w:val="clear" w:color="auto" w:fill="auto"/>
            <w:noWrap/>
            <w:hideMark/>
          </w:tcPr>
          <w:p w14:paraId="58491828"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Parka iela nr.36 pretī Sporta skolai</w:t>
            </w:r>
          </w:p>
        </w:tc>
        <w:tc>
          <w:tcPr>
            <w:tcW w:w="583" w:type="dxa"/>
            <w:tcBorders>
              <w:top w:val="nil"/>
              <w:left w:val="nil"/>
              <w:bottom w:val="single" w:sz="8" w:space="0" w:color="auto"/>
              <w:right w:val="single" w:sz="8" w:space="0" w:color="auto"/>
            </w:tcBorders>
            <w:shd w:val="clear" w:color="auto" w:fill="auto"/>
            <w:noWrap/>
            <w:hideMark/>
          </w:tcPr>
          <w:p w14:paraId="07308A28"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82</w:t>
            </w:r>
          </w:p>
        </w:tc>
        <w:tc>
          <w:tcPr>
            <w:tcW w:w="823" w:type="dxa"/>
            <w:tcBorders>
              <w:top w:val="nil"/>
              <w:left w:val="nil"/>
              <w:bottom w:val="single" w:sz="8" w:space="0" w:color="auto"/>
              <w:right w:val="single" w:sz="8" w:space="0" w:color="auto"/>
            </w:tcBorders>
            <w:shd w:val="clear" w:color="auto" w:fill="auto"/>
            <w:noWrap/>
            <w:hideMark/>
          </w:tcPr>
          <w:p w14:paraId="6C30C8EA"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43</w:t>
            </w:r>
          </w:p>
        </w:tc>
        <w:tc>
          <w:tcPr>
            <w:tcW w:w="993" w:type="dxa"/>
            <w:tcBorders>
              <w:top w:val="nil"/>
              <w:left w:val="nil"/>
              <w:bottom w:val="single" w:sz="8" w:space="0" w:color="auto"/>
              <w:right w:val="single" w:sz="8" w:space="0" w:color="auto"/>
            </w:tcBorders>
            <w:shd w:val="clear" w:color="auto" w:fill="auto"/>
            <w:noWrap/>
            <w:hideMark/>
          </w:tcPr>
          <w:p w14:paraId="2698B58A"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7EC86FE9"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06505160"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64</w:t>
            </w:r>
          </w:p>
        </w:tc>
        <w:tc>
          <w:tcPr>
            <w:tcW w:w="5245" w:type="dxa"/>
            <w:tcBorders>
              <w:top w:val="nil"/>
              <w:left w:val="nil"/>
              <w:bottom w:val="single" w:sz="8" w:space="0" w:color="auto"/>
              <w:right w:val="single" w:sz="8" w:space="0" w:color="auto"/>
            </w:tcBorders>
            <w:shd w:val="clear" w:color="auto" w:fill="auto"/>
            <w:noWrap/>
            <w:hideMark/>
          </w:tcPr>
          <w:p w14:paraId="524E8380"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Auto stāvlaukumi pie Parka ielas Nr.36</w:t>
            </w:r>
          </w:p>
        </w:tc>
        <w:tc>
          <w:tcPr>
            <w:tcW w:w="583" w:type="dxa"/>
            <w:tcBorders>
              <w:top w:val="nil"/>
              <w:left w:val="nil"/>
              <w:bottom w:val="single" w:sz="8" w:space="0" w:color="auto"/>
              <w:right w:val="single" w:sz="8" w:space="0" w:color="auto"/>
            </w:tcBorders>
            <w:shd w:val="clear" w:color="auto" w:fill="auto"/>
            <w:noWrap/>
            <w:hideMark/>
          </w:tcPr>
          <w:p w14:paraId="2917A51C"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252</w:t>
            </w:r>
          </w:p>
        </w:tc>
        <w:tc>
          <w:tcPr>
            <w:tcW w:w="823" w:type="dxa"/>
            <w:tcBorders>
              <w:top w:val="nil"/>
              <w:left w:val="nil"/>
              <w:bottom w:val="single" w:sz="8" w:space="0" w:color="auto"/>
              <w:right w:val="single" w:sz="8" w:space="0" w:color="auto"/>
            </w:tcBorders>
            <w:shd w:val="clear" w:color="auto" w:fill="auto"/>
            <w:noWrap/>
            <w:hideMark/>
          </w:tcPr>
          <w:p w14:paraId="0B25F453"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126</w:t>
            </w:r>
          </w:p>
        </w:tc>
        <w:tc>
          <w:tcPr>
            <w:tcW w:w="993" w:type="dxa"/>
            <w:tcBorders>
              <w:top w:val="nil"/>
              <w:left w:val="nil"/>
              <w:bottom w:val="single" w:sz="8" w:space="0" w:color="auto"/>
              <w:right w:val="single" w:sz="8" w:space="0" w:color="auto"/>
            </w:tcBorders>
            <w:shd w:val="clear" w:color="auto" w:fill="auto"/>
            <w:noWrap/>
            <w:hideMark/>
          </w:tcPr>
          <w:p w14:paraId="4A1ABCC3"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23E9358D"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6A7A2D23"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65</w:t>
            </w:r>
          </w:p>
        </w:tc>
        <w:tc>
          <w:tcPr>
            <w:tcW w:w="5245" w:type="dxa"/>
            <w:tcBorders>
              <w:top w:val="nil"/>
              <w:left w:val="nil"/>
              <w:bottom w:val="single" w:sz="8" w:space="0" w:color="auto"/>
              <w:right w:val="single" w:sz="8" w:space="0" w:color="auto"/>
            </w:tcBorders>
            <w:shd w:val="clear" w:color="auto" w:fill="auto"/>
            <w:noWrap/>
            <w:hideMark/>
          </w:tcPr>
          <w:p w14:paraId="6C227C57"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Jūras iela nr.1</w:t>
            </w:r>
          </w:p>
        </w:tc>
        <w:tc>
          <w:tcPr>
            <w:tcW w:w="583" w:type="dxa"/>
            <w:tcBorders>
              <w:top w:val="nil"/>
              <w:left w:val="nil"/>
              <w:bottom w:val="single" w:sz="8" w:space="0" w:color="auto"/>
              <w:right w:val="single" w:sz="8" w:space="0" w:color="auto"/>
            </w:tcBorders>
            <w:shd w:val="clear" w:color="auto" w:fill="auto"/>
            <w:noWrap/>
            <w:hideMark/>
          </w:tcPr>
          <w:p w14:paraId="020913A4"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26</w:t>
            </w:r>
          </w:p>
        </w:tc>
        <w:tc>
          <w:tcPr>
            <w:tcW w:w="823" w:type="dxa"/>
            <w:tcBorders>
              <w:top w:val="nil"/>
              <w:left w:val="nil"/>
              <w:bottom w:val="single" w:sz="8" w:space="0" w:color="auto"/>
              <w:right w:val="single" w:sz="8" w:space="0" w:color="auto"/>
            </w:tcBorders>
            <w:shd w:val="clear" w:color="auto" w:fill="auto"/>
            <w:noWrap/>
            <w:hideMark/>
          </w:tcPr>
          <w:p w14:paraId="31431BC6"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22</w:t>
            </w:r>
          </w:p>
        </w:tc>
        <w:tc>
          <w:tcPr>
            <w:tcW w:w="993" w:type="dxa"/>
            <w:tcBorders>
              <w:top w:val="nil"/>
              <w:left w:val="nil"/>
              <w:bottom w:val="single" w:sz="8" w:space="0" w:color="auto"/>
              <w:right w:val="single" w:sz="8" w:space="0" w:color="auto"/>
            </w:tcBorders>
            <w:shd w:val="clear" w:color="auto" w:fill="auto"/>
            <w:noWrap/>
            <w:hideMark/>
          </w:tcPr>
          <w:p w14:paraId="768D4050"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2E5BF3FA"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44B818B2"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66</w:t>
            </w:r>
          </w:p>
        </w:tc>
        <w:tc>
          <w:tcPr>
            <w:tcW w:w="5245" w:type="dxa"/>
            <w:tcBorders>
              <w:top w:val="nil"/>
              <w:left w:val="nil"/>
              <w:bottom w:val="single" w:sz="8" w:space="0" w:color="auto"/>
              <w:right w:val="single" w:sz="8" w:space="0" w:color="auto"/>
            </w:tcBorders>
            <w:shd w:val="clear" w:color="auto" w:fill="auto"/>
            <w:noWrap/>
            <w:hideMark/>
          </w:tcPr>
          <w:p w14:paraId="65984086"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Jūras iela nr.2</w:t>
            </w:r>
          </w:p>
        </w:tc>
        <w:tc>
          <w:tcPr>
            <w:tcW w:w="583" w:type="dxa"/>
            <w:tcBorders>
              <w:top w:val="nil"/>
              <w:left w:val="nil"/>
              <w:bottom w:val="single" w:sz="8" w:space="0" w:color="auto"/>
              <w:right w:val="single" w:sz="8" w:space="0" w:color="auto"/>
            </w:tcBorders>
            <w:shd w:val="clear" w:color="auto" w:fill="auto"/>
            <w:noWrap/>
            <w:hideMark/>
          </w:tcPr>
          <w:p w14:paraId="1CF0490C"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72</w:t>
            </w:r>
          </w:p>
        </w:tc>
        <w:tc>
          <w:tcPr>
            <w:tcW w:w="823" w:type="dxa"/>
            <w:tcBorders>
              <w:top w:val="nil"/>
              <w:left w:val="nil"/>
              <w:bottom w:val="single" w:sz="8" w:space="0" w:color="auto"/>
              <w:right w:val="single" w:sz="8" w:space="0" w:color="auto"/>
            </w:tcBorders>
            <w:shd w:val="clear" w:color="auto" w:fill="auto"/>
            <w:noWrap/>
            <w:hideMark/>
          </w:tcPr>
          <w:p w14:paraId="492F0835"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29</w:t>
            </w:r>
          </w:p>
        </w:tc>
        <w:tc>
          <w:tcPr>
            <w:tcW w:w="993" w:type="dxa"/>
            <w:tcBorders>
              <w:top w:val="nil"/>
              <w:left w:val="nil"/>
              <w:bottom w:val="single" w:sz="8" w:space="0" w:color="auto"/>
              <w:right w:val="single" w:sz="8" w:space="0" w:color="auto"/>
            </w:tcBorders>
            <w:shd w:val="clear" w:color="auto" w:fill="auto"/>
            <w:noWrap/>
            <w:hideMark/>
          </w:tcPr>
          <w:p w14:paraId="2C5AB199"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017183A8"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18AB9CE8"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67</w:t>
            </w:r>
          </w:p>
        </w:tc>
        <w:tc>
          <w:tcPr>
            <w:tcW w:w="5245" w:type="dxa"/>
            <w:tcBorders>
              <w:top w:val="nil"/>
              <w:left w:val="nil"/>
              <w:bottom w:val="single" w:sz="8" w:space="0" w:color="auto"/>
              <w:right w:val="single" w:sz="8" w:space="0" w:color="auto"/>
            </w:tcBorders>
            <w:shd w:val="clear" w:color="auto" w:fill="auto"/>
            <w:noWrap/>
            <w:hideMark/>
          </w:tcPr>
          <w:p w14:paraId="0AAF3704"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Jūras iela nr.3</w:t>
            </w:r>
          </w:p>
        </w:tc>
        <w:tc>
          <w:tcPr>
            <w:tcW w:w="583" w:type="dxa"/>
            <w:tcBorders>
              <w:top w:val="nil"/>
              <w:left w:val="nil"/>
              <w:bottom w:val="single" w:sz="8" w:space="0" w:color="auto"/>
              <w:right w:val="single" w:sz="8" w:space="0" w:color="auto"/>
            </w:tcBorders>
            <w:shd w:val="clear" w:color="auto" w:fill="auto"/>
            <w:noWrap/>
            <w:hideMark/>
          </w:tcPr>
          <w:p w14:paraId="7EDE59E8"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28</w:t>
            </w:r>
          </w:p>
        </w:tc>
        <w:tc>
          <w:tcPr>
            <w:tcW w:w="823" w:type="dxa"/>
            <w:tcBorders>
              <w:top w:val="nil"/>
              <w:left w:val="nil"/>
              <w:bottom w:val="single" w:sz="8" w:space="0" w:color="auto"/>
              <w:right w:val="single" w:sz="8" w:space="0" w:color="auto"/>
            </w:tcBorders>
            <w:shd w:val="clear" w:color="auto" w:fill="auto"/>
            <w:noWrap/>
            <w:hideMark/>
          </w:tcPr>
          <w:p w14:paraId="332C2818"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24</w:t>
            </w:r>
          </w:p>
        </w:tc>
        <w:tc>
          <w:tcPr>
            <w:tcW w:w="993" w:type="dxa"/>
            <w:tcBorders>
              <w:top w:val="nil"/>
              <w:left w:val="nil"/>
              <w:bottom w:val="single" w:sz="8" w:space="0" w:color="auto"/>
              <w:right w:val="single" w:sz="8" w:space="0" w:color="auto"/>
            </w:tcBorders>
            <w:shd w:val="clear" w:color="auto" w:fill="auto"/>
            <w:noWrap/>
            <w:hideMark/>
          </w:tcPr>
          <w:p w14:paraId="400B02A6"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532E0F0F"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7AD48657"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68</w:t>
            </w:r>
          </w:p>
        </w:tc>
        <w:tc>
          <w:tcPr>
            <w:tcW w:w="5245" w:type="dxa"/>
            <w:tcBorders>
              <w:top w:val="nil"/>
              <w:left w:val="nil"/>
              <w:bottom w:val="single" w:sz="8" w:space="0" w:color="auto"/>
              <w:right w:val="single" w:sz="8" w:space="0" w:color="auto"/>
            </w:tcBorders>
            <w:shd w:val="clear" w:color="auto" w:fill="auto"/>
            <w:noWrap/>
            <w:hideMark/>
          </w:tcPr>
          <w:p w14:paraId="4632AE4B"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Jūras iela nr.4</w:t>
            </w:r>
          </w:p>
        </w:tc>
        <w:tc>
          <w:tcPr>
            <w:tcW w:w="583" w:type="dxa"/>
            <w:tcBorders>
              <w:top w:val="nil"/>
              <w:left w:val="nil"/>
              <w:bottom w:val="single" w:sz="8" w:space="0" w:color="auto"/>
              <w:right w:val="single" w:sz="8" w:space="0" w:color="auto"/>
            </w:tcBorders>
            <w:shd w:val="clear" w:color="auto" w:fill="auto"/>
            <w:noWrap/>
            <w:hideMark/>
          </w:tcPr>
          <w:p w14:paraId="21554DD6"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34</w:t>
            </w:r>
          </w:p>
        </w:tc>
        <w:tc>
          <w:tcPr>
            <w:tcW w:w="823" w:type="dxa"/>
            <w:tcBorders>
              <w:top w:val="nil"/>
              <w:left w:val="nil"/>
              <w:bottom w:val="single" w:sz="8" w:space="0" w:color="auto"/>
              <w:right w:val="single" w:sz="8" w:space="0" w:color="auto"/>
            </w:tcBorders>
            <w:shd w:val="clear" w:color="auto" w:fill="auto"/>
            <w:noWrap/>
            <w:hideMark/>
          </w:tcPr>
          <w:p w14:paraId="6097D55E"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28</w:t>
            </w:r>
          </w:p>
        </w:tc>
        <w:tc>
          <w:tcPr>
            <w:tcW w:w="993" w:type="dxa"/>
            <w:tcBorders>
              <w:top w:val="nil"/>
              <w:left w:val="nil"/>
              <w:bottom w:val="single" w:sz="8" w:space="0" w:color="auto"/>
              <w:right w:val="single" w:sz="8" w:space="0" w:color="auto"/>
            </w:tcBorders>
            <w:shd w:val="clear" w:color="auto" w:fill="auto"/>
            <w:noWrap/>
            <w:hideMark/>
          </w:tcPr>
          <w:p w14:paraId="3BE1740E"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0792052D"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2904815A"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69</w:t>
            </w:r>
          </w:p>
        </w:tc>
        <w:tc>
          <w:tcPr>
            <w:tcW w:w="5245" w:type="dxa"/>
            <w:tcBorders>
              <w:top w:val="nil"/>
              <w:left w:val="nil"/>
              <w:bottom w:val="single" w:sz="8" w:space="0" w:color="auto"/>
              <w:right w:val="single" w:sz="8" w:space="0" w:color="auto"/>
            </w:tcBorders>
            <w:shd w:val="clear" w:color="auto" w:fill="auto"/>
            <w:noWrap/>
            <w:hideMark/>
          </w:tcPr>
          <w:p w14:paraId="2CE31770"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Jūras iela nr.4a (gar stāvlaukumu)</w:t>
            </w:r>
          </w:p>
        </w:tc>
        <w:tc>
          <w:tcPr>
            <w:tcW w:w="583" w:type="dxa"/>
            <w:tcBorders>
              <w:top w:val="nil"/>
              <w:left w:val="nil"/>
              <w:bottom w:val="single" w:sz="8" w:space="0" w:color="auto"/>
              <w:right w:val="single" w:sz="8" w:space="0" w:color="auto"/>
            </w:tcBorders>
            <w:shd w:val="clear" w:color="auto" w:fill="auto"/>
            <w:noWrap/>
            <w:hideMark/>
          </w:tcPr>
          <w:p w14:paraId="1F06F0F1"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31</w:t>
            </w:r>
          </w:p>
        </w:tc>
        <w:tc>
          <w:tcPr>
            <w:tcW w:w="823" w:type="dxa"/>
            <w:tcBorders>
              <w:top w:val="nil"/>
              <w:left w:val="nil"/>
              <w:bottom w:val="single" w:sz="8" w:space="0" w:color="auto"/>
              <w:right w:val="single" w:sz="8" w:space="0" w:color="auto"/>
            </w:tcBorders>
            <w:shd w:val="clear" w:color="auto" w:fill="auto"/>
            <w:noWrap/>
            <w:hideMark/>
          </w:tcPr>
          <w:p w14:paraId="68560B70"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26</w:t>
            </w:r>
          </w:p>
        </w:tc>
        <w:tc>
          <w:tcPr>
            <w:tcW w:w="993" w:type="dxa"/>
            <w:tcBorders>
              <w:top w:val="nil"/>
              <w:left w:val="nil"/>
              <w:bottom w:val="single" w:sz="8" w:space="0" w:color="auto"/>
              <w:right w:val="single" w:sz="8" w:space="0" w:color="auto"/>
            </w:tcBorders>
            <w:shd w:val="clear" w:color="auto" w:fill="auto"/>
            <w:noWrap/>
            <w:hideMark/>
          </w:tcPr>
          <w:p w14:paraId="4801C93D"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0BDF17BA"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07DD44ED"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70</w:t>
            </w:r>
          </w:p>
        </w:tc>
        <w:tc>
          <w:tcPr>
            <w:tcW w:w="5245" w:type="dxa"/>
            <w:tcBorders>
              <w:top w:val="nil"/>
              <w:left w:val="nil"/>
              <w:bottom w:val="single" w:sz="8" w:space="0" w:color="auto"/>
              <w:right w:val="single" w:sz="8" w:space="0" w:color="auto"/>
            </w:tcBorders>
            <w:shd w:val="clear" w:color="auto" w:fill="auto"/>
            <w:noWrap/>
            <w:hideMark/>
          </w:tcPr>
          <w:p w14:paraId="4EA9E6B4"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Jūras iela nr.5</w:t>
            </w:r>
          </w:p>
        </w:tc>
        <w:tc>
          <w:tcPr>
            <w:tcW w:w="583" w:type="dxa"/>
            <w:tcBorders>
              <w:top w:val="nil"/>
              <w:left w:val="nil"/>
              <w:bottom w:val="single" w:sz="8" w:space="0" w:color="auto"/>
              <w:right w:val="single" w:sz="8" w:space="0" w:color="auto"/>
            </w:tcBorders>
            <w:shd w:val="clear" w:color="auto" w:fill="auto"/>
            <w:noWrap/>
            <w:hideMark/>
          </w:tcPr>
          <w:p w14:paraId="6704607A"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25</w:t>
            </w:r>
          </w:p>
        </w:tc>
        <w:tc>
          <w:tcPr>
            <w:tcW w:w="823" w:type="dxa"/>
            <w:tcBorders>
              <w:top w:val="nil"/>
              <w:left w:val="nil"/>
              <w:bottom w:val="single" w:sz="8" w:space="0" w:color="auto"/>
              <w:right w:val="single" w:sz="8" w:space="0" w:color="auto"/>
            </w:tcBorders>
            <w:shd w:val="clear" w:color="auto" w:fill="auto"/>
            <w:noWrap/>
            <w:hideMark/>
          </w:tcPr>
          <w:p w14:paraId="2DF62766"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21</w:t>
            </w:r>
          </w:p>
        </w:tc>
        <w:tc>
          <w:tcPr>
            <w:tcW w:w="993" w:type="dxa"/>
            <w:tcBorders>
              <w:top w:val="nil"/>
              <w:left w:val="nil"/>
              <w:bottom w:val="single" w:sz="8" w:space="0" w:color="auto"/>
              <w:right w:val="single" w:sz="8" w:space="0" w:color="auto"/>
            </w:tcBorders>
            <w:shd w:val="clear" w:color="auto" w:fill="auto"/>
            <w:noWrap/>
            <w:hideMark/>
          </w:tcPr>
          <w:p w14:paraId="5752504A"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6B2FF0BB"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089E032E"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71</w:t>
            </w:r>
          </w:p>
        </w:tc>
        <w:tc>
          <w:tcPr>
            <w:tcW w:w="5245" w:type="dxa"/>
            <w:tcBorders>
              <w:top w:val="nil"/>
              <w:left w:val="nil"/>
              <w:bottom w:val="single" w:sz="8" w:space="0" w:color="auto"/>
              <w:right w:val="single" w:sz="8" w:space="0" w:color="auto"/>
            </w:tcBorders>
            <w:shd w:val="clear" w:color="auto" w:fill="auto"/>
            <w:noWrap/>
            <w:hideMark/>
          </w:tcPr>
          <w:p w14:paraId="30ECAF90"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Jūras iela nr.6</w:t>
            </w:r>
          </w:p>
        </w:tc>
        <w:tc>
          <w:tcPr>
            <w:tcW w:w="583" w:type="dxa"/>
            <w:tcBorders>
              <w:top w:val="nil"/>
              <w:left w:val="nil"/>
              <w:bottom w:val="single" w:sz="8" w:space="0" w:color="auto"/>
              <w:right w:val="single" w:sz="8" w:space="0" w:color="auto"/>
            </w:tcBorders>
            <w:shd w:val="clear" w:color="auto" w:fill="auto"/>
            <w:noWrap/>
            <w:hideMark/>
          </w:tcPr>
          <w:p w14:paraId="0317F577"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33</w:t>
            </w:r>
          </w:p>
        </w:tc>
        <w:tc>
          <w:tcPr>
            <w:tcW w:w="823" w:type="dxa"/>
            <w:tcBorders>
              <w:top w:val="nil"/>
              <w:left w:val="nil"/>
              <w:bottom w:val="single" w:sz="8" w:space="0" w:color="auto"/>
              <w:right w:val="single" w:sz="8" w:space="0" w:color="auto"/>
            </w:tcBorders>
            <w:shd w:val="clear" w:color="auto" w:fill="auto"/>
            <w:noWrap/>
            <w:hideMark/>
          </w:tcPr>
          <w:p w14:paraId="49309B04"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28</w:t>
            </w:r>
          </w:p>
        </w:tc>
        <w:tc>
          <w:tcPr>
            <w:tcW w:w="993" w:type="dxa"/>
            <w:tcBorders>
              <w:top w:val="nil"/>
              <w:left w:val="nil"/>
              <w:bottom w:val="single" w:sz="8" w:space="0" w:color="auto"/>
              <w:right w:val="single" w:sz="8" w:space="0" w:color="auto"/>
            </w:tcBorders>
            <w:shd w:val="clear" w:color="auto" w:fill="auto"/>
            <w:noWrap/>
            <w:hideMark/>
          </w:tcPr>
          <w:p w14:paraId="68B7B88D"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57A690B6"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29332B46"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72</w:t>
            </w:r>
          </w:p>
        </w:tc>
        <w:tc>
          <w:tcPr>
            <w:tcW w:w="5245" w:type="dxa"/>
            <w:tcBorders>
              <w:top w:val="nil"/>
              <w:left w:val="nil"/>
              <w:bottom w:val="single" w:sz="8" w:space="0" w:color="auto"/>
              <w:right w:val="single" w:sz="8" w:space="0" w:color="auto"/>
            </w:tcBorders>
            <w:shd w:val="clear" w:color="auto" w:fill="auto"/>
            <w:noWrap/>
            <w:hideMark/>
          </w:tcPr>
          <w:p w14:paraId="2B0FE14A"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Jūras iela nr7</w:t>
            </w:r>
          </w:p>
        </w:tc>
        <w:tc>
          <w:tcPr>
            <w:tcW w:w="583" w:type="dxa"/>
            <w:tcBorders>
              <w:top w:val="nil"/>
              <w:left w:val="nil"/>
              <w:bottom w:val="single" w:sz="8" w:space="0" w:color="auto"/>
              <w:right w:val="single" w:sz="8" w:space="0" w:color="auto"/>
            </w:tcBorders>
            <w:shd w:val="clear" w:color="auto" w:fill="auto"/>
            <w:noWrap/>
            <w:hideMark/>
          </w:tcPr>
          <w:p w14:paraId="1B42AAF4"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12</w:t>
            </w:r>
          </w:p>
        </w:tc>
        <w:tc>
          <w:tcPr>
            <w:tcW w:w="823" w:type="dxa"/>
            <w:tcBorders>
              <w:top w:val="nil"/>
              <w:left w:val="nil"/>
              <w:bottom w:val="single" w:sz="8" w:space="0" w:color="auto"/>
              <w:right w:val="single" w:sz="8" w:space="0" w:color="auto"/>
            </w:tcBorders>
            <w:shd w:val="clear" w:color="auto" w:fill="auto"/>
            <w:noWrap/>
            <w:hideMark/>
          </w:tcPr>
          <w:p w14:paraId="67A508A9"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10</w:t>
            </w:r>
          </w:p>
        </w:tc>
        <w:tc>
          <w:tcPr>
            <w:tcW w:w="993" w:type="dxa"/>
            <w:tcBorders>
              <w:top w:val="nil"/>
              <w:left w:val="nil"/>
              <w:bottom w:val="single" w:sz="8" w:space="0" w:color="auto"/>
              <w:right w:val="single" w:sz="8" w:space="0" w:color="auto"/>
            </w:tcBorders>
            <w:shd w:val="clear" w:color="auto" w:fill="auto"/>
            <w:noWrap/>
            <w:hideMark/>
          </w:tcPr>
          <w:p w14:paraId="414A3A2C"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58C1726B"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2C0A7115"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73</w:t>
            </w:r>
          </w:p>
        </w:tc>
        <w:tc>
          <w:tcPr>
            <w:tcW w:w="5245" w:type="dxa"/>
            <w:tcBorders>
              <w:top w:val="nil"/>
              <w:left w:val="nil"/>
              <w:bottom w:val="single" w:sz="8" w:space="0" w:color="auto"/>
              <w:right w:val="single" w:sz="8" w:space="0" w:color="auto"/>
            </w:tcBorders>
            <w:shd w:val="clear" w:color="auto" w:fill="auto"/>
            <w:noWrap/>
            <w:hideMark/>
          </w:tcPr>
          <w:p w14:paraId="27A0F9BD"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Jūras iela nr.8</w:t>
            </w:r>
          </w:p>
        </w:tc>
        <w:tc>
          <w:tcPr>
            <w:tcW w:w="583" w:type="dxa"/>
            <w:tcBorders>
              <w:top w:val="nil"/>
              <w:left w:val="nil"/>
              <w:bottom w:val="single" w:sz="8" w:space="0" w:color="auto"/>
              <w:right w:val="single" w:sz="8" w:space="0" w:color="auto"/>
            </w:tcBorders>
            <w:shd w:val="clear" w:color="auto" w:fill="auto"/>
            <w:noWrap/>
            <w:hideMark/>
          </w:tcPr>
          <w:p w14:paraId="65998998"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25</w:t>
            </w:r>
          </w:p>
        </w:tc>
        <w:tc>
          <w:tcPr>
            <w:tcW w:w="823" w:type="dxa"/>
            <w:tcBorders>
              <w:top w:val="nil"/>
              <w:left w:val="nil"/>
              <w:bottom w:val="single" w:sz="8" w:space="0" w:color="auto"/>
              <w:right w:val="single" w:sz="8" w:space="0" w:color="auto"/>
            </w:tcBorders>
            <w:shd w:val="clear" w:color="auto" w:fill="auto"/>
            <w:noWrap/>
            <w:hideMark/>
          </w:tcPr>
          <w:p w14:paraId="4E40866D"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21</w:t>
            </w:r>
          </w:p>
        </w:tc>
        <w:tc>
          <w:tcPr>
            <w:tcW w:w="993" w:type="dxa"/>
            <w:tcBorders>
              <w:top w:val="nil"/>
              <w:left w:val="nil"/>
              <w:bottom w:val="single" w:sz="8" w:space="0" w:color="auto"/>
              <w:right w:val="single" w:sz="8" w:space="0" w:color="auto"/>
            </w:tcBorders>
            <w:shd w:val="clear" w:color="auto" w:fill="auto"/>
            <w:noWrap/>
            <w:hideMark/>
          </w:tcPr>
          <w:p w14:paraId="1C71E741"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63A54464"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104F497E"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74</w:t>
            </w:r>
          </w:p>
        </w:tc>
        <w:tc>
          <w:tcPr>
            <w:tcW w:w="5245" w:type="dxa"/>
            <w:tcBorders>
              <w:top w:val="nil"/>
              <w:left w:val="nil"/>
              <w:bottom w:val="single" w:sz="8" w:space="0" w:color="auto"/>
              <w:right w:val="single" w:sz="8" w:space="0" w:color="auto"/>
            </w:tcBorders>
            <w:shd w:val="clear" w:color="auto" w:fill="auto"/>
            <w:noWrap/>
            <w:hideMark/>
          </w:tcPr>
          <w:p w14:paraId="4CC31959"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Jūras iela nr.9</w:t>
            </w:r>
          </w:p>
        </w:tc>
        <w:tc>
          <w:tcPr>
            <w:tcW w:w="583" w:type="dxa"/>
            <w:tcBorders>
              <w:top w:val="nil"/>
              <w:left w:val="nil"/>
              <w:bottom w:val="single" w:sz="8" w:space="0" w:color="auto"/>
              <w:right w:val="single" w:sz="8" w:space="0" w:color="auto"/>
            </w:tcBorders>
            <w:shd w:val="clear" w:color="auto" w:fill="auto"/>
            <w:noWrap/>
            <w:hideMark/>
          </w:tcPr>
          <w:p w14:paraId="73B05C79"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14</w:t>
            </w:r>
          </w:p>
        </w:tc>
        <w:tc>
          <w:tcPr>
            <w:tcW w:w="823" w:type="dxa"/>
            <w:tcBorders>
              <w:top w:val="nil"/>
              <w:left w:val="nil"/>
              <w:bottom w:val="single" w:sz="8" w:space="0" w:color="auto"/>
              <w:right w:val="single" w:sz="8" w:space="0" w:color="auto"/>
            </w:tcBorders>
            <w:shd w:val="clear" w:color="auto" w:fill="auto"/>
            <w:noWrap/>
            <w:hideMark/>
          </w:tcPr>
          <w:p w14:paraId="4FD8726F"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12</w:t>
            </w:r>
          </w:p>
        </w:tc>
        <w:tc>
          <w:tcPr>
            <w:tcW w:w="993" w:type="dxa"/>
            <w:tcBorders>
              <w:top w:val="nil"/>
              <w:left w:val="nil"/>
              <w:bottom w:val="single" w:sz="8" w:space="0" w:color="auto"/>
              <w:right w:val="single" w:sz="8" w:space="0" w:color="auto"/>
            </w:tcBorders>
            <w:shd w:val="clear" w:color="auto" w:fill="auto"/>
            <w:noWrap/>
            <w:hideMark/>
          </w:tcPr>
          <w:p w14:paraId="3DAAFC7E"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553B4FEF"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563D8944"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75</w:t>
            </w:r>
          </w:p>
        </w:tc>
        <w:tc>
          <w:tcPr>
            <w:tcW w:w="5245" w:type="dxa"/>
            <w:tcBorders>
              <w:top w:val="nil"/>
              <w:left w:val="nil"/>
              <w:bottom w:val="single" w:sz="8" w:space="0" w:color="auto"/>
              <w:right w:val="single" w:sz="8" w:space="0" w:color="auto"/>
            </w:tcBorders>
            <w:shd w:val="clear" w:color="auto" w:fill="auto"/>
            <w:noWrap/>
            <w:hideMark/>
          </w:tcPr>
          <w:p w14:paraId="11C7E6D9"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Jūras iela nr.10</w:t>
            </w:r>
          </w:p>
        </w:tc>
        <w:tc>
          <w:tcPr>
            <w:tcW w:w="583" w:type="dxa"/>
            <w:tcBorders>
              <w:top w:val="nil"/>
              <w:left w:val="nil"/>
              <w:bottom w:val="single" w:sz="8" w:space="0" w:color="auto"/>
              <w:right w:val="single" w:sz="8" w:space="0" w:color="auto"/>
            </w:tcBorders>
            <w:shd w:val="clear" w:color="auto" w:fill="auto"/>
            <w:noWrap/>
            <w:hideMark/>
          </w:tcPr>
          <w:p w14:paraId="3CEFD0F3"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26</w:t>
            </w:r>
          </w:p>
        </w:tc>
        <w:tc>
          <w:tcPr>
            <w:tcW w:w="823" w:type="dxa"/>
            <w:tcBorders>
              <w:top w:val="nil"/>
              <w:left w:val="nil"/>
              <w:bottom w:val="single" w:sz="8" w:space="0" w:color="auto"/>
              <w:right w:val="single" w:sz="8" w:space="0" w:color="auto"/>
            </w:tcBorders>
            <w:shd w:val="clear" w:color="auto" w:fill="auto"/>
            <w:noWrap/>
            <w:hideMark/>
          </w:tcPr>
          <w:p w14:paraId="572FC401"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22</w:t>
            </w:r>
          </w:p>
        </w:tc>
        <w:tc>
          <w:tcPr>
            <w:tcW w:w="993" w:type="dxa"/>
            <w:tcBorders>
              <w:top w:val="nil"/>
              <w:left w:val="nil"/>
              <w:bottom w:val="single" w:sz="8" w:space="0" w:color="auto"/>
              <w:right w:val="single" w:sz="8" w:space="0" w:color="auto"/>
            </w:tcBorders>
            <w:shd w:val="clear" w:color="auto" w:fill="auto"/>
            <w:noWrap/>
            <w:hideMark/>
          </w:tcPr>
          <w:p w14:paraId="5E7F5060"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08817CC3"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5F767497"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76</w:t>
            </w:r>
          </w:p>
        </w:tc>
        <w:tc>
          <w:tcPr>
            <w:tcW w:w="5245" w:type="dxa"/>
            <w:tcBorders>
              <w:top w:val="nil"/>
              <w:left w:val="nil"/>
              <w:bottom w:val="single" w:sz="8" w:space="0" w:color="auto"/>
              <w:right w:val="single" w:sz="8" w:space="0" w:color="auto"/>
            </w:tcBorders>
            <w:shd w:val="clear" w:color="auto" w:fill="auto"/>
            <w:noWrap/>
            <w:hideMark/>
          </w:tcPr>
          <w:p w14:paraId="5E63ACDB"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Jūras iela nr.11</w:t>
            </w:r>
          </w:p>
        </w:tc>
        <w:tc>
          <w:tcPr>
            <w:tcW w:w="583" w:type="dxa"/>
            <w:tcBorders>
              <w:top w:val="nil"/>
              <w:left w:val="nil"/>
              <w:bottom w:val="single" w:sz="8" w:space="0" w:color="auto"/>
              <w:right w:val="single" w:sz="8" w:space="0" w:color="auto"/>
            </w:tcBorders>
            <w:shd w:val="clear" w:color="auto" w:fill="auto"/>
            <w:noWrap/>
            <w:hideMark/>
          </w:tcPr>
          <w:p w14:paraId="30EB2BE5"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95</w:t>
            </w:r>
          </w:p>
        </w:tc>
        <w:tc>
          <w:tcPr>
            <w:tcW w:w="823" w:type="dxa"/>
            <w:tcBorders>
              <w:top w:val="nil"/>
              <w:left w:val="nil"/>
              <w:bottom w:val="single" w:sz="8" w:space="0" w:color="auto"/>
              <w:right w:val="single" w:sz="8" w:space="0" w:color="auto"/>
            </w:tcBorders>
            <w:shd w:val="clear" w:color="auto" w:fill="auto"/>
            <w:noWrap/>
            <w:hideMark/>
          </w:tcPr>
          <w:p w14:paraId="48FFBDF7"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53</w:t>
            </w:r>
          </w:p>
        </w:tc>
        <w:tc>
          <w:tcPr>
            <w:tcW w:w="993" w:type="dxa"/>
            <w:tcBorders>
              <w:top w:val="nil"/>
              <w:left w:val="nil"/>
              <w:bottom w:val="single" w:sz="8" w:space="0" w:color="auto"/>
              <w:right w:val="single" w:sz="8" w:space="0" w:color="auto"/>
            </w:tcBorders>
            <w:shd w:val="clear" w:color="auto" w:fill="auto"/>
            <w:noWrap/>
            <w:hideMark/>
          </w:tcPr>
          <w:p w14:paraId="16279B67"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7A0177E4"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6A9BFD1C"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77</w:t>
            </w:r>
          </w:p>
        </w:tc>
        <w:tc>
          <w:tcPr>
            <w:tcW w:w="5245" w:type="dxa"/>
            <w:tcBorders>
              <w:top w:val="nil"/>
              <w:left w:val="nil"/>
              <w:bottom w:val="single" w:sz="8" w:space="0" w:color="auto"/>
              <w:right w:val="single" w:sz="8" w:space="0" w:color="auto"/>
            </w:tcBorders>
            <w:shd w:val="clear" w:color="auto" w:fill="auto"/>
            <w:noWrap/>
            <w:hideMark/>
          </w:tcPr>
          <w:p w14:paraId="7D4A04D1"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Jūras iela nr.12</w:t>
            </w:r>
          </w:p>
        </w:tc>
        <w:tc>
          <w:tcPr>
            <w:tcW w:w="583" w:type="dxa"/>
            <w:tcBorders>
              <w:top w:val="nil"/>
              <w:left w:val="nil"/>
              <w:bottom w:val="single" w:sz="8" w:space="0" w:color="auto"/>
              <w:right w:val="single" w:sz="8" w:space="0" w:color="auto"/>
            </w:tcBorders>
            <w:shd w:val="clear" w:color="auto" w:fill="auto"/>
            <w:noWrap/>
            <w:hideMark/>
          </w:tcPr>
          <w:p w14:paraId="1BA7CA7A"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24</w:t>
            </w:r>
          </w:p>
        </w:tc>
        <w:tc>
          <w:tcPr>
            <w:tcW w:w="823" w:type="dxa"/>
            <w:tcBorders>
              <w:top w:val="nil"/>
              <w:left w:val="nil"/>
              <w:bottom w:val="single" w:sz="8" w:space="0" w:color="auto"/>
              <w:right w:val="single" w:sz="8" w:space="0" w:color="auto"/>
            </w:tcBorders>
            <w:shd w:val="clear" w:color="auto" w:fill="auto"/>
            <w:noWrap/>
            <w:hideMark/>
          </w:tcPr>
          <w:p w14:paraId="0F0F6A3D"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20</w:t>
            </w:r>
          </w:p>
        </w:tc>
        <w:tc>
          <w:tcPr>
            <w:tcW w:w="993" w:type="dxa"/>
            <w:tcBorders>
              <w:top w:val="nil"/>
              <w:left w:val="nil"/>
              <w:bottom w:val="single" w:sz="8" w:space="0" w:color="auto"/>
              <w:right w:val="single" w:sz="8" w:space="0" w:color="auto"/>
            </w:tcBorders>
            <w:shd w:val="clear" w:color="auto" w:fill="auto"/>
            <w:noWrap/>
            <w:hideMark/>
          </w:tcPr>
          <w:p w14:paraId="5D6B5750"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074392E7"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2561723F"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78</w:t>
            </w:r>
          </w:p>
        </w:tc>
        <w:tc>
          <w:tcPr>
            <w:tcW w:w="5245" w:type="dxa"/>
            <w:tcBorders>
              <w:top w:val="nil"/>
              <w:left w:val="nil"/>
              <w:bottom w:val="single" w:sz="8" w:space="0" w:color="auto"/>
              <w:right w:val="single" w:sz="8" w:space="0" w:color="auto"/>
            </w:tcBorders>
            <w:shd w:val="clear" w:color="auto" w:fill="auto"/>
            <w:noWrap/>
            <w:hideMark/>
          </w:tcPr>
          <w:p w14:paraId="26689DA6"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Jūras iela nr.13</w:t>
            </w:r>
          </w:p>
        </w:tc>
        <w:tc>
          <w:tcPr>
            <w:tcW w:w="583" w:type="dxa"/>
            <w:tcBorders>
              <w:top w:val="nil"/>
              <w:left w:val="nil"/>
              <w:bottom w:val="single" w:sz="8" w:space="0" w:color="auto"/>
              <w:right w:val="single" w:sz="8" w:space="0" w:color="auto"/>
            </w:tcBorders>
            <w:shd w:val="clear" w:color="auto" w:fill="auto"/>
            <w:noWrap/>
            <w:hideMark/>
          </w:tcPr>
          <w:p w14:paraId="1674BD14"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48</w:t>
            </w:r>
          </w:p>
        </w:tc>
        <w:tc>
          <w:tcPr>
            <w:tcW w:w="823" w:type="dxa"/>
            <w:tcBorders>
              <w:top w:val="nil"/>
              <w:left w:val="nil"/>
              <w:bottom w:val="single" w:sz="8" w:space="0" w:color="auto"/>
              <w:right w:val="single" w:sz="8" w:space="0" w:color="auto"/>
            </w:tcBorders>
            <w:shd w:val="clear" w:color="auto" w:fill="auto"/>
            <w:noWrap/>
            <w:hideMark/>
          </w:tcPr>
          <w:p w14:paraId="17865E97"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24</w:t>
            </w:r>
          </w:p>
        </w:tc>
        <w:tc>
          <w:tcPr>
            <w:tcW w:w="993" w:type="dxa"/>
            <w:tcBorders>
              <w:top w:val="nil"/>
              <w:left w:val="nil"/>
              <w:bottom w:val="single" w:sz="8" w:space="0" w:color="auto"/>
              <w:right w:val="single" w:sz="8" w:space="0" w:color="auto"/>
            </w:tcBorders>
            <w:shd w:val="clear" w:color="auto" w:fill="auto"/>
            <w:noWrap/>
            <w:hideMark/>
          </w:tcPr>
          <w:p w14:paraId="18E794C9"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1BCAE363"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46675E04"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79</w:t>
            </w:r>
          </w:p>
        </w:tc>
        <w:tc>
          <w:tcPr>
            <w:tcW w:w="5245" w:type="dxa"/>
            <w:tcBorders>
              <w:top w:val="nil"/>
              <w:left w:val="nil"/>
              <w:bottom w:val="single" w:sz="8" w:space="0" w:color="auto"/>
              <w:right w:val="single" w:sz="8" w:space="0" w:color="auto"/>
            </w:tcBorders>
            <w:shd w:val="clear" w:color="auto" w:fill="auto"/>
            <w:noWrap/>
            <w:hideMark/>
          </w:tcPr>
          <w:p w14:paraId="068E9ED7"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Jūras iela Nr.14</w:t>
            </w:r>
          </w:p>
        </w:tc>
        <w:tc>
          <w:tcPr>
            <w:tcW w:w="583" w:type="dxa"/>
            <w:tcBorders>
              <w:top w:val="nil"/>
              <w:left w:val="nil"/>
              <w:bottom w:val="single" w:sz="8" w:space="0" w:color="auto"/>
              <w:right w:val="single" w:sz="8" w:space="0" w:color="auto"/>
            </w:tcBorders>
            <w:shd w:val="clear" w:color="auto" w:fill="auto"/>
            <w:noWrap/>
            <w:hideMark/>
          </w:tcPr>
          <w:p w14:paraId="28705A59"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16</w:t>
            </w:r>
          </w:p>
        </w:tc>
        <w:tc>
          <w:tcPr>
            <w:tcW w:w="823" w:type="dxa"/>
            <w:tcBorders>
              <w:top w:val="nil"/>
              <w:left w:val="nil"/>
              <w:bottom w:val="single" w:sz="8" w:space="0" w:color="auto"/>
              <w:right w:val="single" w:sz="8" w:space="0" w:color="auto"/>
            </w:tcBorders>
            <w:shd w:val="clear" w:color="auto" w:fill="auto"/>
            <w:noWrap/>
            <w:hideMark/>
          </w:tcPr>
          <w:p w14:paraId="7946E3AB"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14</w:t>
            </w:r>
          </w:p>
        </w:tc>
        <w:tc>
          <w:tcPr>
            <w:tcW w:w="993" w:type="dxa"/>
            <w:tcBorders>
              <w:top w:val="nil"/>
              <w:left w:val="nil"/>
              <w:bottom w:val="single" w:sz="8" w:space="0" w:color="auto"/>
              <w:right w:val="single" w:sz="8" w:space="0" w:color="auto"/>
            </w:tcBorders>
            <w:shd w:val="clear" w:color="auto" w:fill="auto"/>
            <w:noWrap/>
            <w:hideMark/>
          </w:tcPr>
          <w:p w14:paraId="2F990112"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552B965C"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51820A41"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80</w:t>
            </w:r>
          </w:p>
        </w:tc>
        <w:tc>
          <w:tcPr>
            <w:tcW w:w="5245" w:type="dxa"/>
            <w:tcBorders>
              <w:top w:val="nil"/>
              <w:left w:val="nil"/>
              <w:bottom w:val="single" w:sz="8" w:space="0" w:color="auto"/>
              <w:right w:val="single" w:sz="8" w:space="0" w:color="auto"/>
            </w:tcBorders>
            <w:shd w:val="clear" w:color="auto" w:fill="auto"/>
            <w:noWrap/>
            <w:hideMark/>
          </w:tcPr>
          <w:p w14:paraId="04D04FC9"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Jūras iela Nr.15</w:t>
            </w:r>
          </w:p>
        </w:tc>
        <w:tc>
          <w:tcPr>
            <w:tcW w:w="583" w:type="dxa"/>
            <w:tcBorders>
              <w:top w:val="nil"/>
              <w:left w:val="nil"/>
              <w:bottom w:val="single" w:sz="8" w:space="0" w:color="auto"/>
              <w:right w:val="single" w:sz="8" w:space="0" w:color="auto"/>
            </w:tcBorders>
            <w:shd w:val="clear" w:color="auto" w:fill="auto"/>
            <w:noWrap/>
            <w:hideMark/>
          </w:tcPr>
          <w:p w14:paraId="46918246"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96</w:t>
            </w:r>
          </w:p>
        </w:tc>
        <w:tc>
          <w:tcPr>
            <w:tcW w:w="823" w:type="dxa"/>
            <w:tcBorders>
              <w:top w:val="nil"/>
              <w:left w:val="nil"/>
              <w:bottom w:val="single" w:sz="8" w:space="0" w:color="auto"/>
              <w:right w:val="single" w:sz="8" w:space="0" w:color="auto"/>
            </w:tcBorders>
            <w:shd w:val="clear" w:color="auto" w:fill="auto"/>
            <w:noWrap/>
            <w:hideMark/>
          </w:tcPr>
          <w:p w14:paraId="573F905E"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50</w:t>
            </w:r>
          </w:p>
        </w:tc>
        <w:tc>
          <w:tcPr>
            <w:tcW w:w="993" w:type="dxa"/>
            <w:tcBorders>
              <w:top w:val="nil"/>
              <w:left w:val="nil"/>
              <w:bottom w:val="single" w:sz="8" w:space="0" w:color="auto"/>
              <w:right w:val="single" w:sz="8" w:space="0" w:color="auto"/>
            </w:tcBorders>
            <w:shd w:val="clear" w:color="auto" w:fill="auto"/>
            <w:noWrap/>
            <w:hideMark/>
          </w:tcPr>
          <w:p w14:paraId="3C92574A"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2739933F"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04343785"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81</w:t>
            </w:r>
          </w:p>
        </w:tc>
        <w:tc>
          <w:tcPr>
            <w:tcW w:w="5245" w:type="dxa"/>
            <w:tcBorders>
              <w:top w:val="nil"/>
              <w:left w:val="nil"/>
              <w:bottom w:val="single" w:sz="8" w:space="0" w:color="auto"/>
              <w:right w:val="single" w:sz="8" w:space="0" w:color="auto"/>
            </w:tcBorders>
            <w:shd w:val="clear" w:color="auto" w:fill="auto"/>
            <w:noWrap/>
            <w:hideMark/>
          </w:tcPr>
          <w:p w14:paraId="6242929A"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Jūras iela Nr.16</w:t>
            </w:r>
          </w:p>
        </w:tc>
        <w:tc>
          <w:tcPr>
            <w:tcW w:w="583" w:type="dxa"/>
            <w:tcBorders>
              <w:top w:val="nil"/>
              <w:left w:val="nil"/>
              <w:bottom w:val="single" w:sz="8" w:space="0" w:color="auto"/>
              <w:right w:val="single" w:sz="8" w:space="0" w:color="auto"/>
            </w:tcBorders>
            <w:shd w:val="clear" w:color="auto" w:fill="auto"/>
            <w:noWrap/>
            <w:hideMark/>
          </w:tcPr>
          <w:p w14:paraId="2EFEFB02"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47</w:t>
            </w:r>
          </w:p>
        </w:tc>
        <w:tc>
          <w:tcPr>
            <w:tcW w:w="823" w:type="dxa"/>
            <w:tcBorders>
              <w:top w:val="nil"/>
              <w:left w:val="nil"/>
              <w:bottom w:val="single" w:sz="8" w:space="0" w:color="auto"/>
              <w:right w:val="single" w:sz="8" w:space="0" w:color="auto"/>
            </w:tcBorders>
            <w:shd w:val="clear" w:color="auto" w:fill="auto"/>
            <w:noWrap/>
            <w:hideMark/>
          </w:tcPr>
          <w:p w14:paraId="06F04622"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34</w:t>
            </w:r>
          </w:p>
        </w:tc>
        <w:tc>
          <w:tcPr>
            <w:tcW w:w="993" w:type="dxa"/>
            <w:tcBorders>
              <w:top w:val="nil"/>
              <w:left w:val="nil"/>
              <w:bottom w:val="single" w:sz="8" w:space="0" w:color="auto"/>
              <w:right w:val="single" w:sz="8" w:space="0" w:color="auto"/>
            </w:tcBorders>
            <w:shd w:val="clear" w:color="auto" w:fill="auto"/>
            <w:noWrap/>
            <w:hideMark/>
          </w:tcPr>
          <w:p w14:paraId="4ABF47FD"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470DE222"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66D2A5A9"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82</w:t>
            </w:r>
          </w:p>
        </w:tc>
        <w:tc>
          <w:tcPr>
            <w:tcW w:w="5245" w:type="dxa"/>
            <w:tcBorders>
              <w:top w:val="nil"/>
              <w:left w:val="nil"/>
              <w:bottom w:val="single" w:sz="8" w:space="0" w:color="auto"/>
              <w:right w:val="single" w:sz="8" w:space="0" w:color="auto"/>
            </w:tcBorders>
            <w:shd w:val="clear" w:color="auto" w:fill="auto"/>
            <w:noWrap/>
            <w:hideMark/>
          </w:tcPr>
          <w:p w14:paraId="3A2A3310"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Jūras iela nr.18</w:t>
            </w:r>
          </w:p>
        </w:tc>
        <w:tc>
          <w:tcPr>
            <w:tcW w:w="583" w:type="dxa"/>
            <w:tcBorders>
              <w:top w:val="nil"/>
              <w:left w:val="nil"/>
              <w:bottom w:val="single" w:sz="8" w:space="0" w:color="auto"/>
              <w:right w:val="single" w:sz="8" w:space="0" w:color="auto"/>
            </w:tcBorders>
            <w:shd w:val="clear" w:color="auto" w:fill="auto"/>
            <w:noWrap/>
            <w:hideMark/>
          </w:tcPr>
          <w:p w14:paraId="7FF5D183"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40</w:t>
            </w:r>
          </w:p>
        </w:tc>
        <w:tc>
          <w:tcPr>
            <w:tcW w:w="823" w:type="dxa"/>
            <w:tcBorders>
              <w:top w:val="nil"/>
              <w:left w:val="nil"/>
              <w:bottom w:val="single" w:sz="8" w:space="0" w:color="auto"/>
              <w:right w:val="single" w:sz="8" w:space="0" w:color="auto"/>
            </w:tcBorders>
            <w:shd w:val="clear" w:color="auto" w:fill="auto"/>
            <w:noWrap/>
            <w:hideMark/>
          </w:tcPr>
          <w:p w14:paraId="14739397"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34</w:t>
            </w:r>
          </w:p>
        </w:tc>
        <w:tc>
          <w:tcPr>
            <w:tcW w:w="993" w:type="dxa"/>
            <w:tcBorders>
              <w:top w:val="nil"/>
              <w:left w:val="nil"/>
              <w:bottom w:val="single" w:sz="8" w:space="0" w:color="auto"/>
              <w:right w:val="single" w:sz="8" w:space="0" w:color="auto"/>
            </w:tcBorders>
            <w:shd w:val="clear" w:color="auto" w:fill="auto"/>
            <w:noWrap/>
            <w:hideMark/>
          </w:tcPr>
          <w:p w14:paraId="30F1CB38"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670EFA13"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7AA9146E"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83</w:t>
            </w:r>
          </w:p>
        </w:tc>
        <w:tc>
          <w:tcPr>
            <w:tcW w:w="5245" w:type="dxa"/>
            <w:tcBorders>
              <w:top w:val="nil"/>
              <w:left w:val="nil"/>
              <w:bottom w:val="single" w:sz="8" w:space="0" w:color="auto"/>
              <w:right w:val="single" w:sz="8" w:space="0" w:color="auto"/>
            </w:tcBorders>
            <w:shd w:val="clear" w:color="auto" w:fill="auto"/>
            <w:noWrap/>
            <w:hideMark/>
          </w:tcPr>
          <w:p w14:paraId="4381B73F"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Jūras iela nr.18a</w:t>
            </w:r>
          </w:p>
        </w:tc>
        <w:tc>
          <w:tcPr>
            <w:tcW w:w="583" w:type="dxa"/>
            <w:tcBorders>
              <w:top w:val="nil"/>
              <w:left w:val="nil"/>
              <w:bottom w:val="single" w:sz="8" w:space="0" w:color="auto"/>
              <w:right w:val="single" w:sz="8" w:space="0" w:color="auto"/>
            </w:tcBorders>
            <w:shd w:val="clear" w:color="auto" w:fill="auto"/>
            <w:noWrap/>
            <w:hideMark/>
          </w:tcPr>
          <w:p w14:paraId="625FCC51"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7</w:t>
            </w:r>
          </w:p>
        </w:tc>
        <w:tc>
          <w:tcPr>
            <w:tcW w:w="823" w:type="dxa"/>
            <w:tcBorders>
              <w:top w:val="nil"/>
              <w:left w:val="nil"/>
              <w:bottom w:val="single" w:sz="8" w:space="0" w:color="auto"/>
              <w:right w:val="single" w:sz="8" w:space="0" w:color="auto"/>
            </w:tcBorders>
            <w:shd w:val="clear" w:color="auto" w:fill="auto"/>
            <w:noWrap/>
            <w:hideMark/>
          </w:tcPr>
          <w:p w14:paraId="102E36DD"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6</w:t>
            </w:r>
          </w:p>
        </w:tc>
        <w:tc>
          <w:tcPr>
            <w:tcW w:w="993" w:type="dxa"/>
            <w:tcBorders>
              <w:top w:val="nil"/>
              <w:left w:val="nil"/>
              <w:bottom w:val="single" w:sz="8" w:space="0" w:color="auto"/>
              <w:right w:val="single" w:sz="8" w:space="0" w:color="auto"/>
            </w:tcBorders>
            <w:shd w:val="clear" w:color="auto" w:fill="auto"/>
            <w:noWrap/>
            <w:hideMark/>
          </w:tcPr>
          <w:p w14:paraId="57FB844A"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1C549A69"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449C9A05"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84</w:t>
            </w:r>
          </w:p>
        </w:tc>
        <w:tc>
          <w:tcPr>
            <w:tcW w:w="5245" w:type="dxa"/>
            <w:tcBorders>
              <w:top w:val="nil"/>
              <w:left w:val="nil"/>
              <w:bottom w:val="single" w:sz="8" w:space="0" w:color="auto"/>
              <w:right w:val="single" w:sz="8" w:space="0" w:color="auto"/>
            </w:tcBorders>
            <w:shd w:val="clear" w:color="auto" w:fill="auto"/>
            <w:noWrap/>
            <w:hideMark/>
          </w:tcPr>
          <w:p w14:paraId="46CD99F7"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Jūras iela Nr.19 (grausts)</w:t>
            </w:r>
          </w:p>
        </w:tc>
        <w:tc>
          <w:tcPr>
            <w:tcW w:w="583" w:type="dxa"/>
            <w:tcBorders>
              <w:top w:val="nil"/>
              <w:left w:val="nil"/>
              <w:bottom w:val="single" w:sz="8" w:space="0" w:color="auto"/>
              <w:right w:val="single" w:sz="8" w:space="0" w:color="auto"/>
            </w:tcBorders>
            <w:shd w:val="clear" w:color="auto" w:fill="auto"/>
            <w:noWrap/>
            <w:hideMark/>
          </w:tcPr>
          <w:p w14:paraId="58988500"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70</w:t>
            </w:r>
          </w:p>
        </w:tc>
        <w:tc>
          <w:tcPr>
            <w:tcW w:w="823" w:type="dxa"/>
            <w:tcBorders>
              <w:top w:val="nil"/>
              <w:left w:val="nil"/>
              <w:bottom w:val="single" w:sz="8" w:space="0" w:color="auto"/>
              <w:right w:val="single" w:sz="8" w:space="0" w:color="auto"/>
            </w:tcBorders>
            <w:shd w:val="clear" w:color="auto" w:fill="auto"/>
            <w:noWrap/>
            <w:hideMark/>
          </w:tcPr>
          <w:p w14:paraId="6E333CE5"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35</w:t>
            </w:r>
          </w:p>
        </w:tc>
        <w:tc>
          <w:tcPr>
            <w:tcW w:w="993" w:type="dxa"/>
            <w:tcBorders>
              <w:top w:val="nil"/>
              <w:left w:val="nil"/>
              <w:bottom w:val="single" w:sz="8" w:space="0" w:color="auto"/>
              <w:right w:val="single" w:sz="8" w:space="0" w:color="auto"/>
            </w:tcBorders>
            <w:shd w:val="clear" w:color="auto" w:fill="auto"/>
            <w:noWrap/>
            <w:hideMark/>
          </w:tcPr>
          <w:p w14:paraId="3EB40C9C"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43F28359"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74B46A89"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85</w:t>
            </w:r>
          </w:p>
        </w:tc>
        <w:tc>
          <w:tcPr>
            <w:tcW w:w="5245" w:type="dxa"/>
            <w:tcBorders>
              <w:top w:val="nil"/>
              <w:left w:val="nil"/>
              <w:bottom w:val="single" w:sz="8" w:space="0" w:color="auto"/>
              <w:right w:val="single" w:sz="8" w:space="0" w:color="auto"/>
            </w:tcBorders>
            <w:shd w:val="clear" w:color="auto" w:fill="auto"/>
            <w:noWrap/>
            <w:hideMark/>
          </w:tcPr>
          <w:p w14:paraId="4867F30B"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Jūras iela nr. 20</w:t>
            </w:r>
          </w:p>
        </w:tc>
        <w:tc>
          <w:tcPr>
            <w:tcW w:w="583" w:type="dxa"/>
            <w:tcBorders>
              <w:top w:val="nil"/>
              <w:left w:val="nil"/>
              <w:bottom w:val="single" w:sz="8" w:space="0" w:color="auto"/>
              <w:right w:val="single" w:sz="8" w:space="0" w:color="auto"/>
            </w:tcBorders>
            <w:shd w:val="clear" w:color="auto" w:fill="auto"/>
            <w:noWrap/>
            <w:hideMark/>
          </w:tcPr>
          <w:p w14:paraId="56E3CEC7"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32</w:t>
            </w:r>
          </w:p>
        </w:tc>
        <w:tc>
          <w:tcPr>
            <w:tcW w:w="823" w:type="dxa"/>
            <w:tcBorders>
              <w:top w:val="nil"/>
              <w:left w:val="nil"/>
              <w:bottom w:val="single" w:sz="8" w:space="0" w:color="auto"/>
              <w:right w:val="single" w:sz="8" w:space="0" w:color="auto"/>
            </w:tcBorders>
            <w:shd w:val="clear" w:color="auto" w:fill="auto"/>
            <w:noWrap/>
            <w:hideMark/>
          </w:tcPr>
          <w:p w14:paraId="7C8083B4"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27</w:t>
            </w:r>
          </w:p>
        </w:tc>
        <w:tc>
          <w:tcPr>
            <w:tcW w:w="993" w:type="dxa"/>
            <w:tcBorders>
              <w:top w:val="nil"/>
              <w:left w:val="nil"/>
              <w:bottom w:val="single" w:sz="8" w:space="0" w:color="auto"/>
              <w:right w:val="single" w:sz="8" w:space="0" w:color="auto"/>
            </w:tcBorders>
            <w:shd w:val="clear" w:color="auto" w:fill="auto"/>
            <w:noWrap/>
            <w:hideMark/>
          </w:tcPr>
          <w:p w14:paraId="6949814E"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7F2EE5B6"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49A5CA65"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86</w:t>
            </w:r>
          </w:p>
        </w:tc>
        <w:tc>
          <w:tcPr>
            <w:tcW w:w="5245" w:type="dxa"/>
            <w:tcBorders>
              <w:top w:val="nil"/>
              <w:left w:val="nil"/>
              <w:bottom w:val="single" w:sz="8" w:space="0" w:color="auto"/>
              <w:right w:val="single" w:sz="8" w:space="0" w:color="auto"/>
            </w:tcBorders>
            <w:shd w:val="clear" w:color="auto" w:fill="auto"/>
            <w:noWrap/>
            <w:hideMark/>
          </w:tcPr>
          <w:p w14:paraId="78524F18"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Jūras iela nr.22 (terit.ar sētu)</w:t>
            </w:r>
          </w:p>
        </w:tc>
        <w:tc>
          <w:tcPr>
            <w:tcW w:w="583" w:type="dxa"/>
            <w:tcBorders>
              <w:top w:val="nil"/>
              <w:left w:val="nil"/>
              <w:bottom w:val="single" w:sz="8" w:space="0" w:color="auto"/>
              <w:right w:val="single" w:sz="8" w:space="0" w:color="auto"/>
            </w:tcBorders>
            <w:shd w:val="clear" w:color="auto" w:fill="auto"/>
            <w:noWrap/>
            <w:hideMark/>
          </w:tcPr>
          <w:p w14:paraId="08B133B9"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33</w:t>
            </w:r>
          </w:p>
        </w:tc>
        <w:tc>
          <w:tcPr>
            <w:tcW w:w="823" w:type="dxa"/>
            <w:tcBorders>
              <w:top w:val="nil"/>
              <w:left w:val="nil"/>
              <w:bottom w:val="single" w:sz="8" w:space="0" w:color="auto"/>
              <w:right w:val="single" w:sz="8" w:space="0" w:color="auto"/>
            </w:tcBorders>
            <w:shd w:val="clear" w:color="auto" w:fill="auto"/>
            <w:noWrap/>
            <w:hideMark/>
          </w:tcPr>
          <w:p w14:paraId="1119F82F"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28</w:t>
            </w:r>
          </w:p>
        </w:tc>
        <w:tc>
          <w:tcPr>
            <w:tcW w:w="993" w:type="dxa"/>
            <w:tcBorders>
              <w:top w:val="nil"/>
              <w:left w:val="nil"/>
              <w:bottom w:val="single" w:sz="8" w:space="0" w:color="auto"/>
              <w:right w:val="single" w:sz="8" w:space="0" w:color="auto"/>
            </w:tcBorders>
            <w:shd w:val="clear" w:color="auto" w:fill="auto"/>
            <w:noWrap/>
            <w:hideMark/>
          </w:tcPr>
          <w:p w14:paraId="2C52CA7D"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3395895B"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452F822F"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87</w:t>
            </w:r>
          </w:p>
        </w:tc>
        <w:tc>
          <w:tcPr>
            <w:tcW w:w="5245" w:type="dxa"/>
            <w:tcBorders>
              <w:top w:val="nil"/>
              <w:left w:val="nil"/>
              <w:bottom w:val="single" w:sz="8" w:space="0" w:color="auto"/>
              <w:right w:val="single" w:sz="8" w:space="0" w:color="auto"/>
            </w:tcBorders>
            <w:shd w:val="clear" w:color="auto" w:fill="auto"/>
            <w:noWrap/>
            <w:hideMark/>
          </w:tcPr>
          <w:p w14:paraId="4AA223B5"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Jūras iela nr.23 ar pieguļošo laukumu no nr.19</w:t>
            </w:r>
          </w:p>
        </w:tc>
        <w:tc>
          <w:tcPr>
            <w:tcW w:w="583" w:type="dxa"/>
            <w:tcBorders>
              <w:top w:val="nil"/>
              <w:left w:val="nil"/>
              <w:bottom w:val="single" w:sz="8" w:space="0" w:color="auto"/>
              <w:right w:val="single" w:sz="8" w:space="0" w:color="auto"/>
            </w:tcBorders>
            <w:shd w:val="clear" w:color="auto" w:fill="auto"/>
            <w:noWrap/>
            <w:hideMark/>
          </w:tcPr>
          <w:p w14:paraId="4940C067"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102</w:t>
            </w:r>
          </w:p>
        </w:tc>
        <w:tc>
          <w:tcPr>
            <w:tcW w:w="823" w:type="dxa"/>
            <w:tcBorders>
              <w:top w:val="nil"/>
              <w:left w:val="nil"/>
              <w:bottom w:val="single" w:sz="8" w:space="0" w:color="auto"/>
              <w:right w:val="single" w:sz="8" w:space="0" w:color="auto"/>
            </w:tcBorders>
            <w:shd w:val="clear" w:color="auto" w:fill="auto"/>
            <w:noWrap/>
            <w:hideMark/>
          </w:tcPr>
          <w:p w14:paraId="54220D9A"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49</w:t>
            </w:r>
          </w:p>
        </w:tc>
        <w:tc>
          <w:tcPr>
            <w:tcW w:w="993" w:type="dxa"/>
            <w:tcBorders>
              <w:top w:val="nil"/>
              <w:left w:val="nil"/>
              <w:bottom w:val="single" w:sz="8" w:space="0" w:color="auto"/>
              <w:right w:val="single" w:sz="8" w:space="0" w:color="auto"/>
            </w:tcBorders>
            <w:shd w:val="clear" w:color="auto" w:fill="auto"/>
            <w:noWrap/>
            <w:hideMark/>
          </w:tcPr>
          <w:p w14:paraId="3970B326"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4A405735"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0AC325A7"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lastRenderedPageBreak/>
              <w:t>88</w:t>
            </w:r>
          </w:p>
        </w:tc>
        <w:tc>
          <w:tcPr>
            <w:tcW w:w="5245" w:type="dxa"/>
            <w:tcBorders>
              <w:top w:val="nil"/>
              <w:left w:val="nil"/>
              <w:bottom w:val="single" w:sz="8" w:space="0" w:color="auto"/>
              <w:right w:val="single" w:sz="8" w:space="0" w:color="auto"/>
            </w:tcBorders>
            <w:shd w:val="clear" w:color="auto" w:fill="auto"/>
            <w:noWrap/>
            <w:hideMark/>
          </w:tcPr>
          <w:p w14:paraId="7B8836FB"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Jūras iela nr.24</w:t>
            </w:r>
          </w:p>
        </w:tc>
        <w:tc>
          <w:tcPr>
            <w:tcW w:w="583" w:type="dxa"/>
            <w:tcBorders>
              <w:top w:val="nil"/>
              <w:left w:val="nil"/>
              <w:bottom w:val="single" w:sz="8" w:space="0" w:color="auto"/>
              <w:right w:val="single" w:sz="8" w:space="0" w:color="auto"/>
            </w:tcBorders>
            <w:shd w:val="clear" w:color="auto" w:fill="auto"/>
            <w:noWrap/>
            <w:hideMark/>
          </w:tcPr>
          <w:p w14:paraId="33B227AE"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27</w:t>
            </w:r>
          </w:p>
        </w:tc>
        <w:tc>
          <w:tcPr>
            <w:tcW w:w="823" w:type="dxa"/>
            <w:tcBorders>
              <w:top w:val="nil"/>
              <w:left w:val="nil"/>
              <w:bottom w:val="single" w:sz="8" w:space="0" w:color="auto"/>
              <w:right w:val="single" w:sz="8" w:space="0" w:color="auto"/>
            </w:tcBorders>
            <w:shd w:val="clear" w:color="auto" w:fill="auto"/>
            <w:noWrap/>
            <w:hideMark/>
          </w:tcPr>
          <w:p w14:paraId="54A918A6"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23</w:t>
            </w:r>
          </w:p>
        </w:tc>
        <w:tc>
          <w:tcPr>
            <w:tcW w:w="993" w:type="dxa"/>
            <w:tcBorders>
              <w:top w:val="nil"/>
              <w:left w:val="nil"/>
              <w:bottom w:val="single" w:sz="8" w:space="0" w:color="auto"/>
              <w:right w:val="single" w:sz="8" w:space="0" w:color="auto"/>
            </w:tcBorders>
            <w:shd w:val="clear" w:color="auto" w:fill="auto"/>
            <w:noWrap/>
            <w:hideMark/>
          </w:tcPr>
          <w:p w14:paraId="76237B5B"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53804DE3"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215E5D8E"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89</w:t>
            </w:r>
          </w:p>
        </w:tc>
        <w:tc>
          <w:tcPr>
            <w:tcW w:w="5245" w:type="dxa"/>
            <w:tcBorders>
              <w:top w:val="nil"/>
              <w:left w:val="nil"/>
              <w:bottom w:val="single" w:sz="8" w:space="0" w:color="auto"/>
              <w:right w:val="single" w:sz="8" w:space="0" w:color="auto"/>
            </w:tcBorders>
            <w:shd w:val="clear" w:color="auto" w:fill="auto"/>
            <w:noWrap/>
            <w:hideMark/>
          </w:tcPr>
          <w:p w14:paraId="3C37C722"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Jūras iela nr.25</w:t>
            </w:r>
          </w:p>
        </w:tc>
        <w:tc>
          <w:tcPr>
            <w:tcW w:w="583" w:type="dxa"/>
            <w:tcBorders>
              <w:top w:val="nil"/>
              <w:left w:val="nil"/>
              <w:bottom w:val="single" w:sz="8" w:space="0" w:color="auto"/>
              <w:right w:val="single" w:sz="8" w:space="0" w:color="auto"/>
            </w:tcBorders>
            <w:shd w:val="clear" w:color="auto" w:fill="auto"/>
            <w:noWrap/>
            <w:hideMark/>
          </w:tcPr>
          <w:p w14:paraId="42DF462F"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84</w:t>
            </w:r>
          </w:p>
        </w:tc>
        <w:tc>
          <w:tcPr>
            <w:tcW w:w="823" w:type="dxa"/>
            <w:tcBorders>
              <w:top w:val="nil"/>
              <w:left w:val="nil"/>
              <w:bottom w:val="single" w:sz="8" w:space="0" w:color="auto"/>
              <w:right w:val="single" w:sz="8" w:space="0" w:color="auto"/>
            </w:tcBorders>
            <w:shd w:val="clear" w:color="auto" w:fill="auto"/>
            <w:noWrap/>
            <w:hideMark/>
          </w:tcPr>
          <w:p w14:paraId="0A9442F5"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42</w:t>
            </w:r>
          </w:p>
        </w:tc>
        <w:tc>
          <w:tcPr>
            <w:tcW w:w="993" w:type="dxa"/>
            <w:tcBorders>
              <w:top w:val="nil"/>
              <w:left w:val="nil"/>
              <w:bottom w:val="single" w:sz="8" w:space="0" w:color="auto"/>
              <w:right w:val="single" w:sz="8" w:space="0" w:color="auto"/>
            </w:tcBorders>
            <w:shd w:val="clear" w:color="auto" w:fill="auto"/>
            <w:noWrap/>
            <w:hideMark/>
          </w:tcPr>
          <w:p w14:paraId="74D96839"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25EFC70F"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7C38EEFA"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90</w:t>
            </w:r>
          </w:p>
        </w:tc>
        <w:tc>
          <w:tcPr>
            <w:tcW w:w="5245" w:type="dxa"/>
            <w:tcBorders>
              <w:top w:val="nil"/>
              <w:left w:val="nil"/>
              <w:bottom w:val="single" w:sz="8" w:space="0" w:color="auto"/>
              <w:right w:val="single" w:sz="8" w:space="0" w:color="auto"/>
            </w:tcBorders>
            <w:shd w:val="clear" w:color="auto" w:fill="auto"/>
            <w:noWrap/>
            <w:hideMark/>
          </w:tcPr>
          <w:p w14:paraId="2F34F424"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Jūras iela nr.26</w:t>
            </w:r>
          </w:p>
        </w:tc>
        <w:tc>
          <w:tcPr>
            <w:tcW w:w="583" w:type="dxa"/>
            <w:tcBorders>
              <w:top w:val="nil"/>
              <w:left w:val="nil"/>
              <w:bottom w:val="single" w:sz="8" w:space="0" w:color="auto"/>
              <w:right w:val="single" w:sz="8" w:space="0" w:color="auto"/>
            </w:tcBorders>
            <w:shd w:val="clear" w:color="auto" w:fill="auto"/>
            <w:noWrap/>
            <w:hideMark/>
          </w:tcPr>
          <w:p w14:paraId="1D86E4B8"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32</w:t>
            </w:r>
          </w:p>
        </w:tc>
        <w:tc>
          <w:tcPr>
            <w:tcW w:w="823" w:type="dxa"/>
            <w:tcBorders>
              <w:top w:val="nil"/>
              <w:left w:val="nil"/>
              <w:bottom w:val="single" w:sz="8" w:space="0" w:color="auto"/>
              <w:right w:val="single" w:sz="8" w:space="0" w:color="auto"/>
            </w:tcBorders>
            <w:shd w:val="clear" w:color="auto" w:fill="auto"/>
            <w:noWrap/>
            <w:hideMark/>
          </w:tcPr>
          <w:p w14:paraId="5B011FF0"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18</w:t>
            </w:r>
          </w:p>
        </w:tc>
        <w:tc>
          <w:tcPr>
            <w:tcW w:w="993" w:type="dxa"/>
            <w:tcBorders>
              <w:top w:val="nil"/>
              <w:left w:val="nil"/>
              <w:bottom w:val="single" w:sz="8" w:space="0" w:color="auto"/>
              <w:right w:val="single" w:sz="8" w:space="0" w:color="auto"/>
            </w:tcBorders>
            <w:shd w:val="clear" w:color="auto" w:fill="auto"/>
            <w:noWrap/>
            <w:hideMark/>
          </w:tcPr>
          <w:p w14:paraId="553323C3"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4489DF21"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7AB44E68"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91</w:t>
            </w:r>
          </w:p>
        </w:tc>
        <w:tc>
          <w:tcPr>
            <w:tcW w:w="5245" w:type="dxa"/>
            <w:tcBorders>
              <w:top w:val="nil"/>
              <w:left w:val="nil"/>
              <w:bottom w:val="single" w:sz="8" w:space="0" w:color="auto"/>
              <w:right w:val="single" w:sz="8" w:space="0" w:color="auto"/>
            </w:tcBorders>
            <w:shd w:val="clear" w:color="auto" w:fill="auto"/>
            <w:noWrap/>
            <w:hideMark/>
          </w:tcPr>
          <w:p w14:paraId="7230E251"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Jūras iela nr.28</w:t>
            </w:r>
          </w:p>
        </w:tc>
        <w:tc>
          <w:tcPr>
            <w:tcW w:w="583" w:type="dxa"/>
            <w:tcBorders>
              <w:top w:val="nil"/>
              <w:left w:val="nil"/>
              <w:bottom w:val="single" w:sz="8" w:space="0" w:color="auto"/>
              <w:right w:val="single" w:sz="8" w:space="0" w:color="auto"/>
            </w:tcBorders>
            <w:shd w:val="clear" w:color="auto" w:fill="auto"/>
            <w:noWrap/>
            <w:hideMark/>
          </w:tcPr>
          <w:p w14:paraId="5867250D"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50</w:t>
            </w:r>
          </w:p>
        </w:tc>
        <w:tc>
          <w:tcPr>
            <w:tcW w:w="823" w:type="dxa"/>
            <w:tcBorders>
              <w:top w:val="nil"/>
              <w:left w:val="nil"/>
              <w:bottom w:val="single" w:sz="8" w:space="0" w:color="auto"/>
              <w:right w:val="single" w:sz="8" w:space="0" w:color="auto"/>
            </w:tcBorders>
            <w:shd w:val="clear" w:color="auto" w:fill="auto"/>
            <w:noWrap/>
            <w:hideMark/>
          </w:tcPr>
          <w:p w14:paraId="080545A8"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28</w:t>
            </w:r>
          </w:p>
        </w:tc>
        <w:tc>
          <w:tcPr>
            <w:tcW w:w="993" w:type="dxa"/>
            <w:tcBorders>
              <w:top w:val="nil"/>
              <w:left w:val="nil"/>
              <w:bottom w:val="single" w:sz="8" w:space="0" w:color="auto"/>
              <w:right w:val="single" w:sz="8" w:space="0" w:color="auto"/>
            </w:tcBorders>
            <w:shd w:val="clear" w:color="auto" w:fill="auto"/>
            <w:noWrap/>
            <w:hideMark/>
          </w:tcPr>
          <w:p w14:paraId="4D4E0104"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06D53E5C"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7841C54F"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92</w:t>
            </w:r>
          </w:p>
        </w:tc>
        <w:tc>
          <w:tcPr>
            <w:tcW w:w="5245" w:type="dxa"/>
            <w:tcBorders>
              <w:top w:val="nil"/>
              <w:left w:val="nil"/>
              <w:bottom w:val="single" w:sz="8" w:space="0" w:color="auto"/>
              <w:right w:val="single" w:sz="8" w:space="0" w:color="auto"/>
            </w:tcBorders>
            <w:shd w:val="clear" w:color="auto" w:fill="auto"/>
            <w:noWrap/>
            <w:hideMark/>
          </w:tcPr>
          <w:p w14:paraId="0E3B5D1D"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Jūras iela nr.29</w:t>
            </w:r>
          </w:p>
        </w:tc>
        <w:tc>
          <w:tcPr>
            <w:tcW w:w="583" w:type="dxa"/>
            <w:tcBorders>
              <w:top w:val="nil"/>
              <w:left w:val="nil"/>
              <w:bottom w:val="single" w:sz="8" w:space="0" w:color="auto"/>
              <w:right w:val="single" w:sz="8" w:space="0" w:color="auto"/>
            </w:tcBorders>
            <w:shd w:val="clear" w:color="auto" w:fill="auto"/>
            <w:noWrap/>
            <w:hideMark/>
          </w:tcPr>
          <w:p w14:paraId="166FED4A"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63</w:t>
            </w:r>
          </w:p>
        </w:tc>
        <w:tc>
          <w:tcPr>
            <w:tcW w:w="823" w:type="dxa"/>
            <w:tcBorders>
              <w:top w:val="nil"/>
              <w:left w:val="nil"/>
              <w:bottom w:val="single" w:sz="8" w:space="0" w:color="auto"/>
              <w:right w:val="single" w:sz="8" w:space="0" w:color="auto"/>
            </w:tcBorders>
            <w:shd w:val="clear" w:color="auto" w:fill="auto"/>
            <w:noWrap/>
            <w:hideMark/>
          </w:tcPr>
          <w:p w14:paraId="5EEEFBDC"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35</w:t>
            </w:r>
          </w:p>
        </w:tc>
        <w:tc>
          <w:tcPr>
            <w:tcW w:w="993" w:type="dxa"/>
            <w:tcBorders>
              <w:top w:val="nil"/>
              <w:left w:val="nil"/>
              <w:bottom w:val="single" w:sz="8" w:space="0" w:color="auto"/>
              <w:right w:val="single" w:sz="8" w:space="0" w:color="auto"/>
            </w:tcBorders>
            <w:shd w:val="clear" w:color="auto" w:fill="auto"/>
            <w:noWrap/>
            <w:hideMark/>
          </w:tcPr>
          <w:p w14:paraId="114107CF"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6E095310"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3DC5FEB4"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93</w:t>
            </w:r>
          </w:p>
        </w:tc>
        <w:tc>
          <w:tcPr>
            <w:tcW w:w="5245" w:type="dxa"/>
            <w:tcBorders>
              <w:top w:val="nil"/>
              <w:left w:val="nil"/>
              <w:bottom w:val="single" w:sz="8" w:space="0" w:color="auto"/>
              <w:right w:val="single" w:sz="8" w:space="0" w:color="auto"/>
            </w:tcBorders>
            <w:shd w:val="clear" w:color="auto" w:fill="auto"/>
            <w:noWrap/>
            <w:hideMark/>
          </w:tcPr>
          <w:p w14:paraId="6FC90A77"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Jūras iela nr.30</w:t>
            </w:r>
          </w:p>
        </w:tc>
        <w:tc>
          <w:tcPr>
            <w:tcW w:w="583" w:type="dxa"/>
            <w:tcBorders>
              <w:top w:val="nil"/>
              <w:left w:val="nil"/>
              <w:bottom w:val="single" w:sz="8" w:space="0" w:color="auto"/>
              <w:right w:val="single" w:sz="8" w:space="0" w:color="auto"/>
            </w:tcBorders>
            <w:shd w:val="clear" w:color="auto" w:fill="auto"/>
            <w:noWrap/>
            <w:hideMark/>
          </w:tcPr>
          <w:p w14:paraId="0EA37796"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60</w:t>
            </w:r>
          </w:p>
        </w:tc>
        <w:tc>
          <w:tcPr>
            <w:tcW w:w="823" w:type="dxa"/>
            <w:tcBorders>
              <w:top w:val="nil"/>
              <w:left w:val="nil"/>
              <w:bottom w:val="single" w:sz="8" w:space="0" w:color="auto"/>
              <w:right w:val="single" w:sz="8" w:space="0" w:color="auto"/>
            </w:tcBorders>
            <w:shd w:val="clear" w:color="auto" w:fill="auto"/>
            <w:noWrap/>
            <w:hideMark/>
          </w:tcPr>
          <w:p w14:paraId="302F6ED0"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30</w:t>
            </w:r>
          </w:p>
        </w:tc>
        <w:tc>
          <w:tcPr>
            <w:tcW w:w="993" w:type="dxa"/>
            <w:tcBorders>
              <w:top w:val="nil"/>
              <w:left w:val="nil"/>
              <w:bottom w:val="single" w:sz="8" w:space="0" w:color="auto"/>
              <w:right w:val="single" w:sz="8" w:space="0" w:color="auto"/>
            </w:tcBorders>
            <w:shd w:val="clear" w:color="auto" w:fill="auto"/>
            <w:noWrap/>
            <w:hideMark/>
          </w:tcPr>
          <w:p w14:paraId="26BAF9AE"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3F810BA4"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76C47842"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94</w:t>
            </w:r>
          </w:p>
        </w:tc>
        <w:tc>
          <w:tcPr>
            <w:tcW w:w="5245" w:type="dxa"/>
            <w:tcBorders>
              <w:top w:val="nil"/>
              <w:left w:val="nil"/>
              <w:bottom w:val="single" w:sz="8" w:space="0" w:color="auto"/>
              <w:right w:val="single" w:sz="8" w:space="0" w:color="auto"/>
            </w:tcBorders>
            <w:shd w:val="clear" w:color="auto" w:fill="auto"/>
            <w:noWrap/>
            <w:hideMark/>
          </w:tcPr>
          <w:p w14:paraId="6A466819"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Jūras iela nr.31</w:t>
            </w:r>
          </w:p>
        </w:tc>
        <w:tc>
          <w:tcPr>
            <w:tcW w:w="583" w:type="dxa"/>
            <w:tcBorders>
              <w:top w:val="nil"/>
              <w:left w:val="nil"/>
              <w:bottom w:val="single" w:sz="8" w:space="0" w:color="auto"/>
              <w:right w:val="single" w:sz="8" w:space="0" w:color="auto"/>
            </w:tcBorders>
            <w:shd w:val="clear" w:color="auto" w:fill="auto"/>
            <w:noWrap/>
            <w:hideMark/>
          </w:tcPr>
          <w:p w14:paraId="2A14651E"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25</w:t>
            </w:r>
          </w:p>
        </w:tc>
        <w:tc>
          <w:tcPr>
            <w:tcW w:w="823" w:type="dxa"/>
            <w:tcBorders>
              <w:top w:val="nil"/>
              <w:left w:val="nil"/>
              <w:bottom w:val="single" w:sz="8" w:space="0" w:color="auto"/>
              <w:right w:val="single" w:sz="8" w:space="0" w:color="auto"/>
            </w:tcBorders>
            <w:shd w:val="clear" w:color="auto" w:fill="auto"/>
            <w:noWrap/>
            <w:hideMark/>
          </w:tcPr>
          <w:p w14:paraId="6B780829"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14</w:t>
            </w:r>
          </w:p>
        </w:tc>
        <w:tc>
          <w:tcPr>
            <w:tcW w:w="993" w:type="dxa"/>
            <w:tcBorders>
              <w:top w:val="nil"/>
              <w:left w:val="nil"/>
              <w:bottom w:val="single" w:sz="8" w:space="0" w:color="auto"/>
              <w:right w:val="single" w:sz="8" w:space="0" w:color="auto"/>
            </w:tcBorders>
            <w:shd w:val="clear" w:color="auto" w:fill="auto"/>
            <w:noWrap/>
            <w:hideMark/>
          </w:tcPr>
          <w:p w14:paraId="76DE0C0B"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56518598"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54A85FFA"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95</w:t>
            </w:r>
          </w:p>
        </w:tc>
        <w:tc>
          <w:tcPr>
            <w:tcW w:w="5245" w:type="dxa"/>
            <w:tcBorders>
              <w:top w:val="nil"/>
              <w:left w:val="nil"/>
              <w:bottom w:val="single" w:sz="8" w:space="0" w:color="auto"/>
              <w:right w:val="single" w:sz="8" w:space="0" w:color="auto"/>
            </w:tcBorders>
            <w:shd w:val="clear" w:color="auto" w:fill="auto"/>
            <w:noWrap/>
            <w:hideMark/>
          </w:tcPr>
          <w:p w14:paraId="5A76EC02"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Jūras iela nr.32</w:t>
            </w:r>
          </w:p>
        </w:tc>
        <w:tc>
          <w:tcPr>
            <w:tcW w:w="583" w:type="dxa"/>
            <w:tcBorders>
              <w:top w:val="nil"/>
              <w:left w:val="nil"/>
              <w:bottom w:val="single" w:sz="8" w:space="0" w:color="auto"/>
              <w:right w:val="single" w:sz="8" w:space="0" w:color="auto"/>
            </w:tcBorders>
            <w:shd w:val="clear" w:color="auto" w:fill="auto"/>
            <w:noWrap/>
            <w:hideMark/>
          </w:tcPr>
          <w:p w14:paraId="1F49020A"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36</w:t>
            </w:r>
          </w:p>
        </w:tc>
        <w:tc>
          <w:tcPr>
            <w:tcW w:w="823" w:type="dxa"/>
            <w:tcBorders>
              <w:top w:val="nil"/>
              <w:left w:val="nil"/>
              <w:bottom w:val="single" w:sz="8" w:space="0" w:color="auto"/>
              <w:right w:val="single" w:sz="8" w:space="0" w:color="auto"/>
            </w:tcBorders>
            <w:shd w:val="clear" w:color="auto" w:fill="auto"/>
            <w:noWrap/>
            <w:hideMark/>
          </w:tcPr>
          <w:p w14:paraId="4EDFF008"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18</w:t>
            </w:r>
          </w:p>
        </w:tc>
        <w:tc>
          <w:tcPr>
            <w:tcW w:w="993" w:type="dxa"/>
            <w:tcBorders>
              <w:top w:val="nil"/>
              <w:left w:val="nil"/>
              <w:bottom w:val="single" w:sz="8" w:space="0" w:color="auto"/>
              <w:right w:val="single" w:sz="8" w:space="0" w:color="auto"/>
            </w:tcBorders>
            <w:shd w:val="clear" w:color="auto" w:fill="auto"/>
            <w:noWrap/>
            <w:hideMark/>
          </w:tcPr>
          <w:p w14:paraId="000837CE"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26710C59"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107EF50F"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96</w:t>
            </w:r>
          </w:p>
        </w:tc>
        <w:tc>
          <w:tcPr>
            <w:tcW w:w="5245" w:type="dxa"/>
            <w:tcBorders>
              <w:top w:val="nil"/>
              <w:left w:val="nil"/>
              <w:bottom w:val="single" w:sz="8" w:space="0" w:color="auto"/>
              <w:right w:val="single" w:sz="8" w:space="0" w:color="auto"/>
            </w:tcBorders>
            <w:shd w:val="clear" w:color="auto" w:fill="auto"/>
            <w:noWrap/>
            <w:hideMark/>
          </w:tcPr>
          <w:p w14:paraId="718C0395"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Jūras iela nr.34</w:t>
            </w:r>
          </w:p>
        </w:tc>
        <w:tc>
          <w:tcPr>
            <w:tcW w:w="583" w:type="dxa"/>
            <w:tcBorders>
              <w:top w:val="nil"/>
              <w:left w:val="nil"/>
              <w:bottom w:val="single" w:sz="8" w:space="0" w:color="auto"/>
              <w:right w:val="single" w:sz="8" w:space="0" w:color="auto"/>
            </w:tcBorders>
            <w:shd w:val="clear" w:color="auto" w:fill="auto"/>
            <w:noWrap/>
            <w:hideMark/>
          </w:tcPr>
          <w:p w14:paraId="237261BE"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36</w:t>
            </w:r>
          </w:p>
        </w:tc>
        <w:tc>
          <w:tcPr>
            <w:tcW w:w="823" w:type="dxa"/>
            <w:tcBorders>
              <w:top w:val="nil"/>
              <w:left w:val="nil"/>
              <w:bottom w:val="single" w:sz="8" w:space="0" w:color="auto"/>
              <w:right w:val="single" w:sz="8" w:space="0" w:color="auto"/>
            </w:tcBorders>
            <w:shd w:val="clear" w:color="auto" w:fill="auto"/>
            <w:noWrap/>
            <w:hideMark/>
          </w:tcPr>
          <w:p w14:paraId="761C7E2D"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18</w:t>
            </w:r>
          </w:p>
        </w:tc>
        <w:tc>
          <w:tcPr>
            <w:tcW w:w="993" w:type="dxa"/>
            <w:tcBorders>
              <w:top w:val="nil"/>
              <w:left w:val="nil"/>
              <w:bottom w:val="single" w:sz="8" w:space="0" w:color="auto"/>
              <w:right w:val="single" w:sz="8" w:space="0" w:color="auto"/>
            </w:tcBorders>
            <w:shd w:val="clear" w:color="auto" w:fill="auto"/>
            <w:noWrap/>
            <w:hideMark/>
          </w:tcPr>
          <w:p w14:paraId="3E21817A"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16BE5E70"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59F382CE"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97</w:t>
            </w:r>
          </w:p>
        </w:tc>
        <w:tc>
          <w:tcPr>
            <w:tcW w:w="5245" w:type="dxa"/>
            <w:tcBorders>
              <w:top w:val="nil"/>
              <w:left w:val="nil"/>
              <w:bottom w:val="single" w:sz="8" w:space="0" w:color="auto"/>
              <w:right w:val="single" w:sz="8" w:space="0" w:color="auto"/>
            </w:tcBorders>
            <w:shd w:val="clear" w:color="auto" w:fill="auto"/>
            <w:noWrap/>
            <w:hideMark/>
          </w:tcPr>
          <w:p w14:paraId="6DEDF5D2"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Jūras iela pret Pļavu 2</w:t>
            </w:r>
          </w:p>
        </w:tc>
        <w:tc>
          <w:tcPr>
            <w:tcW w:w="583" w:type="dxa"/>
            <w:tcBorders>
              <w:top w:val="nil"/>
              <w:left w:val="nil"/>
              <w:bottom w:val="single" w:sz="8" w:space="0" w:color="auto"/>
              <w:right w:val="single" w:sz="8" w:space="0" w:color="auto"/>
            </w:tcBorders>
            <w:shd w:val="clear" w:color="auto" w:fill="auto"/>
            <w:noWrap/>
            <w:hideMark/>
          </w:tcPr>
          <w:p w14:paraId="5CFC6316"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68</w:t>
            </w:r>
          </w:p>
        </w:tc>
        <w:tc>
          <w:tcPr>
            <w:tcW w:w="823" w:type="dxa"/>
            <w:tcBorders>
              <w:top w:val="nil"/>
              <w:left w:val="nil"/>
              <w:bottom w:val="single" w:sz="8" w:space="0" w:color="auto"/>
              <w:right w:val="single" w:sz="8" w:space="0" w:color="auto"/>
            </w:tcBorders>
            <w:shd w:val="clear" w:color="auto" w:fill="auto"/>
            <w:noWrap/>
            <w:hideMark/>
          </w:tcPr>
          <w:p w14:paraId="59722F1D"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34</w:t>
            </w:r>
          </w:p>
        </w:tc>
        <w:tc>
          <w:tcPr>
            <w:tcW w:w="993" w:type="dxa"/>
            <w:tcBorders>
              <w:top w:val="nil"/>
              <w:left w:val="nil"/>
              <w:bottom w:val="single" w:sz="8" w:space="0" w:color="auto"/>
              <w:right w:val="single" w:sz="8" w:space="0" w:color="auto"/>
            </w:tcBorders>
            <w:shd w:val="clear" w:color="auto" w:fill="auto"/>
            <w:noWrap/>
            <w:hideMark/>
          </w:tcPr>
          <w:p w14:paraId="0C864980"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00BAA50E"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2039A53D"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98</w:t>
            </w:r>
          </w:p>
        </w:tc>
        <w:tc>
          <w:tcPr>
            <w:tcW w:w="5245" w:type="dxa"/>
            <w:tcBorders>
              <w:top w:val="nil"/>
              <w:left w:val="nil"/>
              <w:bottom w:val="single" w:sz="8" w:space="0" w:color="auto"/>
              <w:right w:val="single" w:sz="8" w:space="0" w:color="auto"/>
            </w:tcBorders>
            <w:shd w:val="clear" w:color="auto" w:fill="auto"/>
            <w:noWrap/>
            <w:hideMark/>
          </w:tcPr>
          <w:p w14:paraId="5E84D1A0"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Jūras iela nr.38</w:t>
            </w:r>
          </w:p>
        </w:tc>
        <w:tc>
          <w:tcPr>
            <w:tcW w:w="583" w:type="dxa"/>
            <w:tcBorders>
              <w:top w:val="nil"/>
              <w:left w:val="nil"/>
              <w:bottom w:val="single" w:sz="8" w:space="0" w:color="auto"/>
              <w:right w:val="single" w:sz="8" w:space="0" w:color="auto"/>
            </w:tcBorders>
            <w:shd w:val="clear" w:color="auto" w:fill="auto"/>
            <w:noWrap/>
            <w:hideMark/>
          </w:tcPr>
          <w:p w14:paraId="286AD75F"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45</w:t>
            </w:r>
          </w:p>
        </w:tc>
        <w:tc>
          <w:tcPr>
            <w:tcW w:w="823" w:type="dxa"/>
            <w:tcBorders>
              <w:top w:val="nil"/>
              <w:left w:val="nil"/>
              <w:bottom w:val="single" w:sz="8" w:space="0" w:color="auto"/>
              <w:right w:val="single" w:sz="8" w:space="0" w:color="auto"/>
            </w:tcBorders>
            <w:shd w:val="clear" w:color="auto" w:fill="auto"/>
            <w:noWrap/>
            <w:hideMark/>
          </w:tcPr>
          <w:p w14:paraId="25D50EBC"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30</w:t>
            </w:r>
          </w:p>
        </w:tc>
        <w:tc>
          <w:tcPr>
            <w:tcW w:w="993" w:type="dxa"/>
            <w:tcBorders>
              <w:top w:val="nil"/>
              <w:left w:val="nil"/>
              <w:bottom w:val="single" w:sz="8" w:space="0" w:color="auto"/>
              <w:right w:val="single" w:sz="8" w:space="0" w:color="auto"/>
            </w:tcBorders>
            <w:shd w:val="clear" w:color="auto" w:fill="auto"/>
            <w:noWrap/>
            <w:hideMark/>
          </w:tcPr>
          <w:p w14:paraId="79A3171D"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340E6180"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135AC4C2"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99</w:t>
            </w:r>
          </w:p>
        </w:tc>
        <w:tc>
          <w:tcPr>
            <w:tcW w:w="5245" w:type="dxa"/>
            <w:tcBorders>
              <w:top w:val="nil"/>
              <w:left w:val="nil"/>
              <w:bottom w:val="single" w:sz="8" w:space="0" w:color="auto"/>
              <w:right w:val="single" w:sz="8" w:space="0" w:color="auto"/>
            </w:tcBorders>
            <w:shd w:val="clear" w:color="auto" w:fill="auto"/>
            <w:noWrap/>
            <w:hideMark/>
          </w:tcPr>
          <w:p w14:paraId="1C3B0293"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Jūras iela nr.(kāpnes uz Madaras vairumbāzi)</w:t>
            </w:r>
          </w:p>
        </w:tc>
        <w:tc>
          <w:tcPr>
            <w:tcW w:w="583" w:type="dxa"/>
            <w:tcBorders>
              <w:top w:val="nil"/>
              <w:left w:val="nil"/>
              <w:bottom w:val="single" w:sz="8" w:space="0" w:color="auto"/>
              <w:right w:val="single" w:sz="8" w:space="0" w:color="auto"/>
            </w:tcBorders>
            <w:shd w:val="clear" w:color="auto" w:fill="auto"/>
            <w:noWrap/>
            <w:hideMark/>
          </w:tcPr>
          <w:p w14:paraId="1EDE73F2"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33</w:t>
            </w:r>
          </w:p>
        </w:tc>
        <w:tc>
          <w:tcPr>
            <w:tcW w:w="823" w:type="dxa"/>
            <w:tcBorders>
              <w:top w:val="nil"/>
              <w:left w:val="nil"/>
              <w:bottom w:val="single" w:sz="8" w:space="0" w:color="auto"/>
              <w:right w:val="single" w:sz="8" w:space="0" w:color="auto"/>
            </w:tcBorders>
            <w:shd w:val="clear" w:color="auto" w:fill="auto"/>
            <w:noWrap/>
            <w:hideMark/>
          </w:tcPr>
          <w:p w14:paraId="5712BF07"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22</w:t>
            </w:r>
          </w:p>
        </w:tc>
        <w:tc>
          <w:tcPr>
            <w:tcW w:w="993" w:type="dxa"/>
            <w:tcBorders>
              <w:top w:val="nil"/>
              <w:left w:val="nil"/>
              <w:bottom w:val="single" w:sz="8" w:space="0" w:color="auto"/>
              <w:right w:val="single" w:sz="8" w:space="0" w:color="auto"/>
            </w:tcBorders>
            <w:shd w:val="clear" w:color="auto" w:fill="auto"/>
            <w:noWrap/>
            <w:hideMark/>
          </w:tcPr>
          <w:p w14:paraId="053742E8"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5ADCE2AC"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26BF2D37"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100</w:t>
            </w:r>
          </w:p>
        </w:tc>
        <w:tc>
          <w:tcPr>
            <w:tcW w:w="5245" w:type="dxa"/>
            <w:tcBorders>
              <w:top w:val="nil"/>
              <w:left w:val="nil"/>
              <w:bottom w:val="single" w:sz="8" w:space="0" w:color="auto"/>
              <w:right w:val="single" w:sz="8" w:space="0" w:color="auto"/>
            </w:tcBorders>
            <w:shd w:val="clear" w:color="auto" w:fill="auto"/>
            <w:noWrap/>
            <w:hideMark/>
          </w:tcPr>
          <w:p w14:paraId="0F3655EC"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Jūras iela nr.42</w:t>
            </w:r>
          </w:p>
        </w:tc>
        <w:tc>
          <w:tcPr>
            <w:tcW w:w="583" w:type="dxa"/>
            <w:tcBorders>
              <w:top w:val="nil"/>
              <w:left w:val="nil"/>
              <w:bottom w:val="single" w:sz="8" w:space="0" w:color="auto"/>
              <w:right w:val="single" w:sz="8" w:space="0" w:color="auto"/>
            </w:tcBorders>
            <w:shd w:val="clear" w:color="auto" w:fill="auto"/>
            <w:noWrap/>
            <w:hideMark/>
          </w:tcPr>
          <w:p w14:paraId="328B0864"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44</w:t>
            </w:r>
          </w:p>
        </w:tc>
        <w:tc>
          <w:tcPr>
            <w:tcW w:w="823" w:type="dxa"/>
            <w:tcBorders>
              <w:top w:val="nil"/>
              <w:left w:val="nil"/>
              <w:bottom w:val="single" w:sz="8" w:space="0" w:color="auto"/>
              <w:right w:val="single" w:sz="8" w:space="0" w:color="auto"/>
            </w:tcBorders>
            <w:shd w:val="clear" w:color="auto" w:fill="auto"/>
            <w:noWrap/>
            <w:hideMark/>
          </w:tcPr>
          <w:p w14:paraId="1ACDAD03"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22</w:t>
            </w:r>
          </w:p>
        </w:tc>
        <w:tc>
          <w:tcPr>
            <w:tcW w:w="993" w:type="dxa"/>
            <w:tcBorders>
              <w:top w:val="nil"/>
              <w:left w:val="nil"/>
              <w:bottom w:val="single" w:sz="8" w:space="0" w:color="auto"/>
              <w:right w:val="single" w:sz="8" w:space="0" w:color="auto"/>
            </w:tcBorders>
            <w:shd w:val="clear" w:color="auto" w:fill="auto"/>
            <w:noWrap/>
            <w:hideMark/>
          </w:tcPr>
          <w:p w14:paraId="5F7306E8"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68BD15D6"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66F0CC01"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101</w:t>
            </w:r>
          </w:p>
        </w:tc>
        <w:tc>
          <w:tcPr>
            <w:tcW w:w="5245" w:type="dxa"/>
            <w:tcBorders>
              <w:top w:val="nil"/>
              <w:left w:val="nil"/>
              <w:bottom w:val="single" w:sz="8" w:space="0" w:color="auto"/>
              <w:right w:val="single" w:sz="8" w:space="0" w:color="auto"/>
            </w:tcBorders>
            <w:shd w:val="clear" w:color="auto" w:fill="auto"/>
            <w:noWrap/>
            <w:hideMark/>
          </w:tcPr>
          <w:p w14:paraId="3ECF354E"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Jūras iela nr.44</w:t>
            </w:r>
          </w:p>
        </w:tc>
        <w:tc>
          <w:tcPr>
            <w:tcW w:w="583" w:type="dxa"/>
            <w:tcBorders>
              <w:top w:val="nil"/>
              <w:left w:val="nil"/>
              <w:bottom w:val="single" w:sz="8" w:space="0" w:color="auto"/>
              <w:right w:val="single" w:sz="8" w:space="0" w:color="auto"/>
            </w:tcBorders>
            <w:shd w:val="clear" w:color="auto" w:fill="auto"/>
            <w:noWrap/>
            <w:hideMark/>
          </w:tcPr>
          <w:p w14:paraId="2E3CBD3D"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50</w:t>
            </w:r>
          </w:p>
        </w:tc>
        <w:tc>
          <w:tcPr>
            <w:tcW w:w="823" w:type="dxa"/>
            <w:tcBorders>
              <w:top w:val="nil"/>
              <w:left w:val="nil"/>
              <w:bottom w:val="single" w:sz="8" w:space="0" w:color="auto"/>
              <w:right w:val="single" w:sz="8" w:space="0" w:color="auto"/>
            </w:tcBorders>
            <w:shd w:val="clear" w:color="auto" w:fill="auto"/>
            <w:noWrap/>
            <w:hideMark/>
          </w:tcPr>
          <w:p w14:paraId="6B34A712"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28</w:t>
            </w:r>
          </w:p>
        </w:tc>
        <w:tc>
          <w:tcPr>
            <w:tcW w:w="993" w:type="dxa"/>
            <w:tcBorders>
              <w:top w:val="nil"/>
              <w:left w:val="nil"/>
              <w:bottom w:val="single" w:sz="8" w:space="0" w:color="auto"/>
              <w:right w:val="single" w:sz="8" w:space="0" w:color="auto"/>
            </w:tcBorders>
            <w:shd w:val="clear" w:color="auto" w:fill="auto"/>
            <w:noWrap/>
            <w:hideMark/>
          </w:tcPr>
          <w:p w14:paraId="5DFA5C8B"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69817160"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38FBAEAD"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102</w:t>
            </w:r>
          </w:p>
        </w:tc>
        <w:tc>
          <w:tcPr>
            <w:tcW w:w="5245" w:type="dxa"/>
            <w:tcBorders>
              <w:top w:val="nil"/>
              <w:left w:val="nil"/>
              <w:bottom w:val="single" w:sz="8" w:space="0" w:color="auto"/>
              <w:right w:val="single" w:sz="8" w:space="0" w:color="auto"/>
            </w:tcBorders>
            <w:shd w:val="clear" w:color="auto" w:fill="auto"/>
            <w:noWrap/>
            <w:hideMark/>
          </w:tcPr>
          <w:p w14:paraId="2A68E6F6"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Jūras iela nr.46</w:t>
            </w:r>
          </w:p>
        </w:tc>
        <w:tc>
          <w:tcPr>
            <w:tcW w:w="583" w:type="dxa"/>
            <w:tcBorders>
              <w:top w:val="nil"/>
              <w:left w:val="nil"/>
              <w:bottom w:val="single" w:sz="8" w:space="0" w:color="auto"/>
              <w:right w:val="single" w:sz="8" w:space="0" w:color="auto"/>
            </w:tcBorders>
            <w:shd w:val="clear" w:color="auto" w:fill="auto"/>
            <w:noWrap/>
            <w:hideMark/>
          </w:tcPr>
          <w:p w14:paraId="1571231E"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36</w:t>
            </w:r>
          </w:p>
        </w:tc>
        <w:tc>
          <w:tcPr>
            <w:tcW w:w="823" w:type="dxa"/>
            <w:tcBorders>
              <w:top w:val="nil"/>
              <w:left w:val="nil"/>
              <w:bottom w:val="single" w:sz="8" w:space="0" w:color="auto"/>
              <w:right w:val="single" w:sz="8" w:space="0" w:color="auto"/>
            </w:tcBorders>
            <w:shd w:val="clear" w:color="auto" w:fill="auto"/>
            <w:noWrap/>
            <w:hideMark/>
          </w:tcPr>
          <w:p w14:paraId="305CEEC5"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20</w:t>
            </w:r>
          </w:p>
        </w:tc>
        <w:tc>
          <w:tcPr>
            <w:tcW w:w="993" w:type="dxa"/>
            <w:tcBorders>
              <w:top w:val="nil"/>
              <w:left w:val="nil"/>
              <w:bottom w:val="single" w:sz="8" w:space="0" w:color="auto"/>
              <w:right w:val="single" w:sz="8" w:space="0" w:color="auto"/>
            </w:tcBorders>
            <w:shd w:val="clear" w:color="auto" w:fill="auto"/>
            <w:noWrap/>
            <w:hideMark/>
          </w:tcPr>
          <w:p w14:paraId="7840D03B"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22496E27"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25E75927"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103</w:t>
            </w:r>
          </w:p>
        </w:tc>
        <w:tc>
          <w:tcPr>
            <w:tcW w:w="5245" w:type="dxa"/>
            <w:tcBorders>
              <w:top w:val="nil"/>
              <w:left w:val="nil"/>
              <w:bottom w:val="single" w:sz="8" w:space="0" w:color="auto"/>
              <w:right w:val="single" w:sz="8" w:space="0" w:color="auto"/>
            </w:tcBorders>
            <w:shd w:val="clear" w:color="auto" w:fill="auto"/>
            <w:noWrap/>
            <w:hideMark/>
          </w:tcPr>
          <w:p w14:paraId="3753E883"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Jūras iela nr.48</w:t>
            </w:r>
          </w:p>
        </w:tc>
        <w:tc>
          <w:tcPr>
            <w:tcW w:w="583" w:type="dxa"/>
            <w:tcBorders>
              <w:top w:val="nil"/>
              <w:left w:val="nil"/>
              <w:bottom w:val="single" w:sz="8" w:space="0" w:color="auto"/>
              <w:right w:val="single" w:sz="8" w:space="0" w:color="auto"/>
            </w:tcBorders>
            <w:shd w:val="clear" w:color="auto" w:fill="auto"/>
            <w:noWrap/>
            <w:hideMark/>
          </w:tcPr>
          <w:p w14:paraId="290BBE09"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76</w:t>
            </w:r>
          </w:p>
        </w:tc>
        <w:tc>
          <w:tcPr>
            <w:tcW w:w="823" w:type="dxa"/>
            <w:tcBorders>
              <w:top w:val="nil"/>
              <w:left w:val="nil"/>
              <w:bottom w:val="single" w:sz="8" w:space="0" w:color="auto"/>
              <w:right w:val="single" w:sz="8" w:space="0" w:color="auto"/>
            </w:tcBorders>
            <w:shd w:val="clear" w:color="auto" w:fill="auto"/>
            <w:noWrap/>
            <w:hideMark/>
          </w:tcPr>
          <w:p w14:paraId="42862DF2"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48</w:t>
            </w:r>
          </w:p>
        </w:tc>
        <w:tc>
          <w:tcPr>
            <w:tcW w:w="993" w:type="dxa"/>
            <w:tcBorders>
              <w:top w:val="nil"/>
              <w:left w:val="nil"/>
              <w:bottom w:val="single" w:sz="8" w:space="0" w:color="auto"/>
              <w:right w:val="single" w:sz="8" w:space="0" w:color="auto"/>
            </w:tcBorders>
            <w:shd w:val="clear" w:color="auto" w:fill="auto"/>
            <w:noWrap/>
            <w:hideMark/>
          </w:tcPr>
          <w:p w14:paraId="309D6C1D"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1BE72F91"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76138AEF"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104</w:t>
            </w:r>
          </w:p>
        </w:tc>
        <w:tc>
          <w:tcPr>
            <w:tcW w:w="5245" w:type="dxa"/>
            <w:tcBorders>
              <w:top w:val="nil"/>
              <w:left w:val="nil"/>
              <w:bottom w:val="single" w:sz="8" w:space="0" w:color="auto"/>
              <w:right w:val="single" w:sz="8" w:space="0" w:color="auto"/>
            </w:tcBorders>
            <w:shd w:val="clear" w:color="auto" w:fill="auto"/>
            <w:noWrap/>
            <w:hideMark/>
          </w:tcPr>
          <w:p w14:paraId="66C5D893"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Jūras iela nr.50 (veikals)</w:t>
            </w:r>
          </w:p>
        </w:tc>
        <w:tc>
          <w:tcPr>
            <w:tcW w:w="583" w:type="dxa"/>
            <w:tcBorders>
              <w:top w:val="nil"/>
              <w:left w:val="nil"/>
              <w:bottom w:val="single" w:sz="8" w:space="0" w:color="auto"/>
              <w:right w:val="single" w:sz="8" w:space="0" w:color="auto"/>
            </w:tcBorders>
            <w:shd w:val="clear" w:color="auto" w:fill="auto"/>
            <w:noWrap/>
            <w:hideMark/>
          </w:tcPr>
          <w:p w14:paraId="4F127304"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90</w:t>
            </w:r>
          </w:p>
        </w:tc>
        <w:tc>
          <w:tcPr>
            <w:tcW w:w="823" w:type="dxa"/>
            <w:tcBorders>
              <w:top w:val="nil"/>
              <w:left w:val="nil"/>
              <w:bottom w:val="single" w:sz="8" w:space="0" w:color="auto"/>
              <w:right w:val="single" w:sz="8" w:space="0" w:color="auto"/>
            </w:tcBorders>
            <w:shd w:val="clear" w:color="auto" w:fill="auto"/>
            <w:noWrap/>
            <w:hideMark/>
          </w:tcPr>
          <w:p w14:paraId="11D344B6"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60</w:t>
            </w:r>
          </w:p>
        </w:tc>
        <w:tc>
          <w:tcPr>
            <w:tcW w:w="993" w:type="dxa"/>
            <w:tcBorders>
              <w:top w:val="nil"/>
              <w:left w:val="nil"/>
              <w:bottom w:val="single" w:sz="8" w:space="0" w:color="auto"/>
              <w:right w:val="single" w:sz="8" w:space="0" w:color="auto"/>
            </w:tcBorders>
            <w:shd w:val="clear" w:color="auto" w:fill="auto"/>
            <w:noWrap/>
            <w:hideMark/>
          </w:tcPr>
          <w:p w14:paraId="70FFAEF0"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70957B7D"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0F188341"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105</w:t>
            </w:r>
          </w:p>
        </w:tc>
        <w:tc>
          <w:tcPr>
            <w:tcW w:w="5245" w:type="dxa"/>
            <w:tcBorders>
              <w:top w:val="nil"/>
              <w:left w:val="nil"/>
              <w:bottom w:val="single" w:sz="8" w:space="0" w:color="auto"/>
              <w:right w:val="single" w:sz="8" w:space="0" w:color="auto"/>
            </w:tcBorders>
            <w:shd w:val="clear" w:color="auto" w:fill="auto"/>
            <w:noWrap/>
            <w:hideMark/>
          </w:tcPr>
          <w:p w14:paraId="3A700338"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Pļavu iela nr.2</w:t>
            </w:r>
          </w:p>
        </w:tc>
        <w:tc>
          <w:tcPr>
            <w:tcW w:w="583" w:type="dxa"/>
            <w:tcBorders>
              <w:top w:val="nil"/>
              <w:left w:val="nil"/>
              <w:bottom w:val="single" w:sz="8" w:space="0" w:color="auto"/>
              <w:right w:val="single" w:sz="8" w:space="0" w:color="auto"/>
            </w:tcBorders>
            <w:shd w:val="clear" w:color="auto" w:fill="auto"/>
            <w:noWrap/>
            <w:hideMark/>
          </w:tcPr>
          <w:p w14:paraId="7638546E"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40</w:t>
            </w:r>
          </w:p>
        </w:tc>
        <w:tc>
          <w:tcPr>
            <w:tcW w:w="823" w:type="dxa"/>
            <w:tcBorders>
              <w:top w:val="nil"/>
              <w:left w:val="nil"/>
              <w:bottom w:val="single" w:sz="8" w:space="0" w:color="auto"/>
              <w:right w:val="single" w:sz="8" w:space="0" w:color="auto"/>
            </w:tcBorders>
            <w:shd w:val="clear" w:color="auto" w:fill="auto"/>
            <w:noWrap/>
            <w:hideMark/>
          </w:tcPr>
          <w:p w14:paraId="6A0BFF09"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27</w:t>
            </w:r>
          </w:p>
        </w:tc>
        <w:tc>
          <w:tcPr>
            <w:tcW w:w="993" w:type="dxa"/>
            <w:tcBorders>
              <w:top w:val="nil"/>
              <w:left w:val="nil"/>
              <w:bottom w:val="single" w:sz="8" w:space="0" w:color="auto"/>
              <w:right w:val="single" w:sz="8" w:space="0" w:color="auto"/>
            </w:tcBorders>
            <w:shd w:val="clear" w:color="auto" w:fill="auto"/>
            <w:noWrap/>
            <w:hideMark/>
          </w:tcPr>
          <w:p w14:paraId="6943FEDE"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7D83AF3D"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31AF5961"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106</w:t>
            </w:r>
          </w:p>
        </w:tc>
        <w:tc>
          <w:tcPr>
            <w:tcW w:w="5245" w:type="dxa"/>
            <w:tcBorders>
              <w:top w:val="nil"/>
              <w:left w:val="nil"/>
              <w:bottom w:val="single" w:sz="8" w:space="0" w:color="auto"/>
              <w:right w:val="single" w:sz="8" w:space="0" w:color="auto"/>
            </w:tcBorders>
            <w:shd w:val="clear" w:color="auto" w:fill="auto"/>
            <w:noWrap/>
            <w:hideMark/>
          </w:tcPr>
          <w:p w14:paraId="2F04B887"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Pļavu iela nr.4</w:t>
            </w:r>
          </w:p>
        </w:tc>
        <w:tc>
          <w:tcPr>
            <w:tcW w:w="583" w:type="dxa"/>
            <w:tcBorders>
              <w:top w:val="nil"/>
              <w:left w:val="nil"/>
              <w:bottom w:val="single" w:sz="8" w:space="0" w:color="auto"/>
              <w:right w:val="single" w:sz="8" w:space="0" w:color="auto"/>
            </w:tcBorders>
            <w:shd w:val="clear" w:color="auto" w:fill="auto"/>
            <w:noWrap/>
            <w:hideMark/>
          </w:tcPr>
          <w:p w14:paraId="6327E829"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75</w:t>
            </w:r>
          </w:p>
        </w:tc>
        <w:tc>
          <w:tcPr>
            <w:tcW w:w="823" w:type="dxa"/>
            <w:tcBorders>
              <w:top w:val="nil"/>
              <w:left w:val="nil"/>
              <w:bottom w:val="single" w:sz="8" w:space="0" w:color="auto"/>
              <w:right w:val="single" w:sz="8" w:space="0" w:color="auto"/>
            </w:tcBorders>
            <w:shd w:val="clear" w:color="auto" w:fill="auto"/>
            <w:noWrap/>
            <w:hideMark/>
          </w:tcPr>
          <w:p w14:paraId="0D0253ED"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50</w:t>
            </w:r>
          </w:p>
        </w:tc>
        <w:tc>
          <w:tcPr>
            <w:tcW w:w="993" w:type="dxa"/>
            <w:tcBorders>
              <w:top w:val="nil"/>
              <w:left w:val="nil"/>
              <w:bottom w:val="single" w:sz="8" w:space="0" w:color="auto"/>
              <w:right w:val="single" w:sz="8" w:space="0" w:color="auto"/>
            </w:tcBorders>
            <w:shd w:val="clear" w:color="auto" w:fill="auto"/>
            <w:noWrap/>
            <w:hideMark/>
          </w:tcPr>
          <w:p w14:paraId="2D5A5535"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2361DD14"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3FE6A0F6"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107</w:t>
            </w:r>
          </w:p>
        </w:tc>
        <w:tc>
          <w:tcPr>
            <w:tcW w:w="5245" w:type="dxa"/>
            <w:tcBorders>
              <w:top w:val="nil"/>
              <w:left w:val="nil"/>
              <w:bottom w:val="single" w:sz="8" w:space="0" w:color="auto"/>
              <w:right w:val="single" w:sz="8" w:space="0" w:color="auto"/>
            </w:tcBorders>
            <w:shd w:val="clear" w:color="auto" w:fill="auto"/>
            <w:noWrap/>
            <w:hideMark/>
          </w:tcPr>
          <w:p w14:paraId="0DB9C321"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Jaunā iela pie Jūras 31</w:t>
            </w:r>
          </w:p>
        </w:tc>
        <w:tc>
          <w:tcPr>
            <w:tcW w:w="583" w:type="dxa"/>
            <w:tcBorders>
              <w:top w:val="nil"/>
              <w:left w:val="nil"/>
              <w:bottom w:val="single" w:sz="8" w:space="0" w:color="auto"/>
              <w:right w:val="single" w:sz="8" w:space="0" w:color="auto"/>
            </w:tcBorders>
            <w:shd w:val="clear" w:color="auto" w:fill="auto"/>
            <w:noWrap/>
            <w:hideMark/>
          </w:tcPr>
          <w:p w14:paraId="2A7F8096"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72</w:t>
            </w:r>
          </w:p>
        </w:tc>
        <w:tc>
          <w:tcPr>
            <w:tcW w:w="823" w:type="dxa"/>
            <w:tcBorders>
              <w:top w:val="nil"/>
              <w:left w:val="nil"/>
              <w:bottom w:val="single" w:sz="8" w:space="0" w:color="auto"/>
              <w:right w:val="single" w:sz="8" w:space="0" w:color="auto"/>
            </w:tcBorders>
            <w:shd w:val="clear" w:color="auto" w:fill="auto"/>
            <w:noWrap/>
            <w:hideMark/>
          </w:tcPr>
          <w:p w14:paraId="7874CBC9"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45</w:t>
            </w:r>
          </w:p>
        </w:tc>
        <w:tc>
          <w:tcPr>
            <w:tcW w:w="993" w:type="dxa"/>
            <w:tcBorders>
              <w:top w:val="nil"/>
              <w:left w:val="nil"/>
              <w:bottom w:val="single" w:sz="8" w:space="0" w:color="auto"/>
              <w:right w:val="single" w:sz="8" w:space="0" w:color="auto"/>
            </w:tcBorders>
            <w:shd w:val="clear" w:color="auto" w:fill="auto"/>
            <w:noWrap/>
            <w:hideMark/>
          </w:tcPr>
          <w:p w14:paraId="33BAE14C"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09270123"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7C6B1224"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108</w:t>
            </w:r>
          </w:p>
        </w:tc>
        <w:tc>
          <w:tcPr>
            <w:tcW w:w="5245" w:type="dxa"/>
            <w:tcBorders>
              <w:top w:val="nil"/>
              <w:left w:val="nil"/>
              <w:bottom w:val="single" w:sz="8" w:space="0" w:color="auto"/>
              <w:right w:val="single" w:sz="8" w:space="0" w:color="auto"/>
            </w:tcBorders>
            <w:shd w:val="clear" w:color="auto" w:fill="auto"/>
            <w:noWrap/>
            <w:hideMark/>
          </w:tcPr>
          <w:p w14:paraId="32A3F307"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Jaunā iela nr. 1</w:t>
            </w:r>
          </w:p>
        </w:tc>
        <w:tc>
          <w:tcPr>
            <w:tcW w:w="583" w:type="dxa"/>
            <w:tcBorders>
              <w:top w:val="nil"/>
              <w:left w:val="nil"/>
              <w:bottom w:val="nil"/>
              <w:right w:val="single" w:sz="8" w:space="0" w:color="auto"/>
            </w:tcBorders>
            <w:shd w:val="clear" w:color="auto" w:fill="auto"/>
            <w:noWrap/>
            <w:hideMark/>
          </w:tcPr>
          <w:p w14:paraId="56AF2870"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57</w:t>
            </w:r>
          </w:p>
        </w:tc>
        <w:tc>
          <w:tcPr>
            <w:tcW w:w="823" w:type="dxa"/>
            <w:tcBorders>
              <w:top w:val="nil"/>
              <w:left w:val="nil"/>
              <w:bottom w:val="single" w:sz="8" w:space="0" w:color="auto"/>
              <w:right w:val="single" w:sz="8" w:space="0" w:color="auto"/>
            </w:tcBorders>
            <w:shd w:val="clear" w:color="auto" w:fill="auto"/>
            <w:noWrap/>
            <w:hideMark/>
          </w:tcPr>
          <w:p w14:paraId="18AF22D0"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30</w:t>
            </w:r>
          </w:p>
        </w:tc>
        <w:tc>
          <w:tcPr>
            <w:tcW w:w="993" w:type="dxa"/>
            <w:tcBorders>
              <w:top w:val="nil"/>
              <w:left w:val="nil"/>
              <w:bottom w:val="single" w:sz="8" w:space="0" w:color="auto"/>
              <w:right w:val="single" w:sz="8" w:space="0" w:color="auto"/>
            </w:tcBorders>
            <w:shd w:val="clear" w:color="auto" w:fill="auto"/>
            <w:noWrap/>
            <w:hideMark/>
          </w:tcPr>
          <w:p w14:paraId="11D73C0A"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14A4F627"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3863435A"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109</w:t>
            </w:r>
          </w:p>
        </w:tc>
        <w:tc>
          <w:tcPr>
            <w:tcW w:w="5245" w:type="dxa"/>
            <w:tcBorders>
              <w:top w:val="nil"/>
              <w:left w:val="nil"/>
              <w:bottom w:val="single" w:sz="8" w:space="0" w:color="auto"/>
              <w:right w:val="single" w:sz="8" w:space="0" w:color="auto"/>
            </w:tcBorders>
            <w:shd w:val="clear" w:color="auto" w:fill="auto"/>
            <w:noWrap/>
            <w:hideMark/>
          </w:tcPr>
          <w:p w14:paraId="531BB0E8"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Jaunā iela nr.3</w:t>
            </w:r>
          </w:p>
        </w:tc>
        <w:tc>
          <w:tcPr>
            <w:tcW w:w="583" w:type="dxa"/>
            <w:tcBorders>
              <w:top w:val="single" w:sz="8" w:space="0" w:color="auto"/>
              <w:left w:val="nil"/>
              <w:bottom w:val="single" w:sz="8" w:space="0" w:color="auto"/>
              <w:right w:val="single" w:sz="8" w:space="0" w:color="auto"/>
            </w:tcBorders>
            <w:shd w:val="clear" w:color="auto" w:fill="auto"/>
            <w:noWrap/>
            <w:hideMark/>
          </w:tcPr>
          <w:p w14:paraId="685E8C9F"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117</w:t>
            </w:r>
          </w:p>
        </w:tc>
        <w:tc>
          <w:tcPr>
            <w:tcW w:w="823" w:type="dxa"/>
            <w:tcBorders>
              <w:top w:val="nil"/>
              <w:left w:val="nil"/>
              <w:bottom w:val="single" w:sz="8" w:space="0" w:color="auto"/>
              <w:right w:val="single" w:sz="8" w:space="0" w:color="auto"/>
            </w:tcBorders>
            <w:shd w:val="clear" w:color="auto" w:fill="auto"/>
            <w:noWrap/>
            <w:hideMark/>
          </w:tcPr>
          <w:p w14:paraId="0E458F86"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62</w:t>
            </w:r>
          </w:p>
        </w:tc>
        <w:tc>
          <w:tcPr>
            <w:tcW w:w="993" w:type="dxa"/>
            <w:tcBorders>
              <w:top w:val="nil"/>
              <w:left w:val="nil"/>
              <w:bottom w:val="single" w:sz="8" w:space="0" w:color="auto"/>
              <w:right w:val="single" w:sz="8" w:space="0" w:color="auto"/>
            </w:tcBorders>
            <w:shd w:val="clear" w:color="auto" w:fill="auto"/>
            <w:noWrap/>
            <w:hideMark/>
          </w:tcPr>
          <w:p w14:paraId="1D9FC067"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1515284F"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1783FBA1"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110</w:t>
            </w:r>
          </w:p>
        </w:tc>
        <w:tc>
          <w:tcPr>
            <w:tcW w:w="5245" w:type="dxa"/>
            <w:tcBorders>
              <w:top w:val="nil"/>
              <w:left w:val="nil"/>
              <w:bottom w:val="single" w:sz="8" w:space="0" w:color="auto"/>
              <w:right w:val="single" w:sz="8" w:space="0" w:color="auto"/>
            </w:tcBorders>
            <w:shd w:val="clear" w:color="auto" w:fill="auto"/>
            <w:noWrap/>
            <w:hideMark/>
          </w:tcPr>
          <w:p w14:paraId="3D591193"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Jaunā iela nr.5</w:t>
            </w:r>
          </w:p>
        </w:tc>
        <w:tc>
          <w:tcPr>
            <w:tcW w:w="583" w:type="dxa"/>
            <w:tcBorders>
              <w:top w:val="nil"/>
              <w:left w:val="nil"/>
              <w:bottom w:val="single" w:sz="8" w:space="0" w:color="auto"/>
              <w:right w:val="single" w:sz="8" w:space="0" w:color="auto"/>
            </w:tcBorders>
            <w:shd w:val="clear" w:color="auto" w:fill="auto"/>
            <w:noWrap/>
            <w:hideMark/>
          </w:tcPr>
          <w:p w14:paraId="1D041630"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57</w:t>
            </w:r>
          </w:p>
        </w:tc>
        <w:tc>
          <w:tcPr>
            <w:tcW w:w="823" w:type="dxa"/>
            <w:tcBorders>
              <w:top w:val="nil"/>
              <w:left w:val="nil"/>
              <w:bottom w:val="nil"/>
              <w:right w:val="single" w:sz="8" w:space="0" w:color="auto"/>
            </w:tcBorders>
            <w:shd w:val="clear" w:color="auto" w:fill="auto"/>
            <w:noWrap/>
            <w:hideMark/>
          </w:tcPr>
          <w:p w14:paraId="40D3E47D"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30</w:t>
            </w:r>
          </w:p>
        </w:tc>
        <w:tc>
          <w:tcPr>
            <w:tcW w:w="993" w:type="dxa"/>
            <w:tcBorders>
              <w:top w:val="nil"/>
              <w:left w:val="nil"/>
              <w:bottom w:val="single" w:sz="8" w:space="0" w:color="auto"/>
              <w:right w:val="single" w:sz="8" w:space="0" w:color="auto"/>
            </w:tcBorders>
            <w:shd w:val="clear" w:color="auto" w:fill="auto"/>
            <w:noWrap/>
            <w:hideMark/>
          </w:tcPr>
          <w:p w14:paraId="1BF159F7"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33BAC358"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67B80E6D"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111</w:t>
            </w:r>
          </w:p>
        </w:tc>
        <w:tc>
          <w:tcPr>
            <w:tcW w:w="5245" w:type="dxa"/>
            <w:tcBorders>
              <w:top w:val="nil"/>
              <w:left w:val="nil"/>
              <w:bottom w:val="single" w:sz="8" w:space="0" w:color="auto"/>
              <w:right w:val="single" w:sz="8" w:space="0" w:color="auto"/>
            </w:tcBorders>
            <w:shd w:val="clear" w:color="auto" w:fill="auto"/>
            <w:noWrap/>
            <w:hideMark/>
          </w:tcPr>
          <w:p w14:paraId="1B0E607D"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Jaunā iela nr.7a</w:t>
            </w:r>
          </w:p>
        </w:tc>
        <w:tc>
          <w:tcPr>
            <w:tcW w:w="583" w:type="dxa"/>
            <w:tcBorders>
              <w:top w:val="nil"/>
              <w:left w:val="nil"/>
              <w:bottom w:val="single" w:sz="8" w:space="0" w:color="auto"/>
              <w:right w:val="single" w:sz="8" w:space="0" w:color="auto"/>
            </w:tcBorders>
            <w:shd w:val="clear" w:color="auto" w:fill="auto"/>
            <w:noWrap/>
            <w:hideMark/>
          </w:tcPr>
          <w:p w14:paraId="11985CAD"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57</w:t>
            </w:r>
          </w:p>
        </w:tc>
        <w:tc>
          <w:tcPr>
            <w:tcW w:w="823" w:type="dxa"/>
            <w:tcBorders>
              <w:top w:val="single" w:sz="8" w:space="0" w:color="auto"/>
              <w:left w:val="nil"/>
              <w:bottom w:val="single" w:sz="8" w:space="0" w:color="auto"/>
              <w:right w:val="single" w:sz="8" w:space="0" w:color="auto"/>
            </w:tcBorders>
            <w:shd w:val="clear" w:color="auto" w:fill="auto"/>
            <w:noWrap/>
            <w:hideMark/>
          </w:tcPr>
          <w:p w14:paraId="1D281458"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30</w:t>
            </w:r>
          </w:p>
        </w:tc>
        <w:tc>
          <w:tcPr>
            <w:tcW w:w="993" w:type="dxa"/>
            <w:tcBorders>
              <w:top w:val="nil"/>
              <w:left w:val="nil"/>
              <w:bottom w:val="single" w:sz="8" w:space="0" w:color="auto"/>
              <w:right w:val="single" w:sz="8" w:space="0" w:color="auto"/>
            </w:tcBorders>
            <w:shd w:val="clear" w:color="auto" w:fill="auto"/>
            <w:noWrap/>
            <w:hideMark/>
          </w:tcPr>
          <w:p w14:paraId="25A12FFD"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134F98FF"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1EE4D6EB"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112</w:t>
            </w:r>
          </w:p>
        </w:tc>
        <w:tc>
          <w:tcPr>
            <w:tcW w:w="5245" w:type="dxa"/>
            <w:tcBorders>
              <w:top w:val="nil"/>
              <w:left w:val="nil"/>
              <w:bottom w:val="single" w:sz="8" w:space="0" w:color="auto"/>
              <w:right w:val="single" w:sz="8" w:space="0" w:color="auto"/>
            </w:tcBorders>
            <w:shd w:val="clear" w:color="auto" w:fill="auto"/>
            <w:noWrap/>
            <w:hideMark/>
          </w:tcPr>
          <w:p w14:paraId="4C15C7F1"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Jaunā iela pie Dārza nr.20</w:t>
            </w:r>
          </w:p>
        </w:tc>
        <w:tc>
          <w:tcPr>
            <w:tcW w:w="583" w:type="dxa"/>
            <w:tcBorders>
              <w:top w:val="nil"/>
              <w:left w:val="nil"/>
              <w:bottom w:val="single" w:sz="8" w:space="0" w:color="auto"/>
              <w:right w:val="nil"/>
            </w:tcBorders>
            <w:shd w:val="clear" w:color="auto" w:fill="auto"/>
            <w:noWrap/>
            <w:hideMark/>
          </w:tcPr>
          <w:p w14:paraId="7AA448D5"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54</w:t>
            </w:r>
          </w:p>
        </w:tc>
        <w:tc>
          <w:tcPr>
            <w:tcW w:w="823" w:type="dxa"/>
            <w:tcBorders>
              <w:top w:val="nil"/>
              <w:left w:val="single" w:sz="8" w:space="0" w:color="auto"/>
              <w:bottom w:val="single" w:sz="8" w:space="0" w:color="auto"/>
              <w:right w:val="single" w:sz="8" w:space="0" w:color="auto"/>
            </w:tcBorders>
            <w:shd w:val="clear" w:color="auto" w:fill="auto"/>
            <w:noWrap/>
            <w:hideMark/>
          </w:tcPr>
          <w:p w14:paraId="0B8AFCE2"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30</w:t>
            </w:r>
          </w:p>
        </w:tc>
        <w:tc>
          <w:tcPr>
            <w:tcW w:w="993" w:type="dxa"/>
            <w:tcBorders>
              <w:top w:val="nil"/>
              <w:left w:val="nil"/>
              <w:bottom w:val="single" w:sz="8" w:space="0" w:color="auto"/>
              <w:right w:val="single" w:sz="8" w:space="0" w:color="auto"/>
            </w:tcBorders>
            <w:shd w:val="clear" w:color="auto" w:fill="auto"/>
            <w:noWrap/>
            <w:hideMark/>
          </w:tcPr>
          <w:p w14:paraId="6E1413FC"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244BB65A"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6FAD1838"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113</w:t>
            </w:r>
          </w:p>
        </w:tc>
        <w:tc>
          <w:tcPr>
            <w:tcW w:w="5245" w:type="dxa"/>
            <w:tcBorders>
              <w:top w:val="nil"/>
              <w:left w:val="nil"/>
              <w:bottom w:val="single" w:sz="8" w:space="0" w:color="auto"/>
              <w:right w:val="single" w:sz="8" w:space="0" w:color="auto"/>
            </w:tcBorders>
            <w:shd w:val="clear" w:color="auto" w:fill="auto"/>
            <w:noWrap/>
            <w:hideMark/>
          </w:tcPr>
          <w:p w14:paraId="5E871547"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Mazā Parka iela pie Parka 16 (</w:t>
            </w:r>
            <w:proofErr w:type="spellStart"/>
            <w:r w:rsidRPr="00A56F78">
              <w:rPr>
                <w:rFonts w:ascii="Times New Roman" w:eastAsia="Times New Roman" w:hAnsi="Times New Roman" w:cs="Times New Roman"/>
                <w:sz w:val="24"/>
                <w:szCs w:val="24"/>
                <w:lang w:eastAsia="lv-LV"/>
              </w:rPr>
              <w:t>attdalītais</w:t>
            </w:r>
            <w:proofErr w:type="spellEnd"/>
            <w:r w:rsidRPr="00A56F78">
              <w:rPr>
                <w:rFonts w:ascii="Times New Roman" w:eastAsia="Times New Roman" w:hAnsi="Times New Roman" w:cs="Times New Roman"/>
                <w:sz w:val="24"/>
                <w:szCs w:val="24"/>
                <w:lang w:eastAsia="lv-LV"/>
              </w:rPr>
              <w:t xml:space="preserve"> dārzs)</w:t>
            </w:r>
          </w:p>
        </w:tc>
        <w:tc>
          <w:tcPr>
            <w:tcW w:w="583" w:type="dxa"/>
            <w:tcBorders>
              <w:top w:val="nil"/>
              <w:left w:val="nil"/>
              <w:bottom w:val="single" w:sz="8" w:space="0" w:color="auto"/>
              <w:right w:val="single" w:sz="8" w:space="0" w:color="auto"/>
            </w:tcBorders>
            <w:shd w:val="clear" w:color="auto" w:fill="auto"/>
            <w:noWrap/>
            <w:hideMark/>
          </w:tcPr>
          <w:p w14:paraId="7F482539"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27</w:t>
            </w:r>
          </w:p>
        </w:tc>
        <w:tc>
          <w:tcPr>
            <w:tcW w:w="823" w:type="dxa"/>
            <w:tcBorders>
              <w:top w:val="nil"/>
              <w:left w:val="nil"/>
              <w:bottom w:val="single" w:sz="8" w:space="0" w:color="auto"/>
              <w:right w:val="single" w:sz="8" w:space="0" w:color="auto"/>
            </w:tcBorders>
            <w:shd w:val="clear" w:color="auto" w:fill="auto"/>
            <w:noWrap/>
            <w:hideMark/>
          </w:tcPr>
          <w:p w14:paraId="0DC8F325"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17</w:t>
            </w:r>
          </w:p>
        </w:tc>
        <w:tc>
          <w:tcPr>
            <w:tcW w:w="993" w:type="dxa"/>
            <w:tcBorders>
              <w:top w:val="nil"/>
              <w:left w:val="nil"/>
              <w:bottom w:val="single" w:sz="8" w:space="0" w:color="auto"/>
              <w:right w:val="single" w:sz="8" w:space="0" w:color="auto"/>
            </w:tcBorders>
            <w:shd w:val="clear" w:color="auto" w:fill="auto"/>
            <w:noWrap/>
            <w:hideMark/>
          </w:tcPr>
          <w:p w14:paraId="71249A98"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7D75A345"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079F5B5D"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114</w:t>
            </w:r>
          </w:p>
        </w:tc>
        <w:tc>
          <w:tcPr>
            <w:tcW w:w="5245" w:type="dxa"/>
            <w:tcBorders>
              <w:top w:val="nil"/>
              <w:left w:val="nil"/>
              <w:bottom w:val="single" w:sz="8" w:space="0" w:color="auto"/>
              <w:right w:val="single" w:sz="8" w:space="0" w:color="auto"/>
            </w:tcBorders>
            <w:shd w:val="clear" w:color="auto" w:fill="auto"/>
            <w:noWrap/>
            <w:hideMark/>
          </w:tcPr>
          <w:p w14:paraId="0780A8E6"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Mazā Parka iela nr.2 (</w:t>
            </w:r>
            <w:proofErr w:type="spellStart"/>
            <w:r w:rsidRPr="00A56F78">
              <w:rPr>
                <w:rFonts w:ascii="Times New Roman" w:eastAsia="Times New Roman" w:hAnsi="Times New Roman" w:cs="Times New Roman"/>
                <w:sz w:val="24"/>
                <w:szCs w:val="24"/>
                <w:lang w:eastAsia="lv-LV"/>
              </w:rPr>
              <w:t>privāt.sēta</w:t>
            </w:r>
            <w:proofErr w:type="spellEnd"/>
            <w:r w:rsidRPr="00A56F78">
              <w:rPr>
                <w:rFonts w:ascii="Times New Roman" w:eastAsia="Times New Roman" w:hAnsi="Times New Roman" w:cs="Times New Roman"/>
                <w:sz w:val="24"/>
                <w:szCs w:val="24"/>
                <w:lang w:eastAsia="lv-LV"/>
              </w:rPr>
              <w:t>)</w:t>
            </w:r>
          </w:p>
        </w:tc>
        <w:tc>
          <w:tcPr>
            <w:tcW w:w="583" w:type="dxa"/>
            <w:tcBorders>
              <w:top w:val="nil"/>
              <w:left w:val="nil"/>
              <w:bottom w:val="single" w:sz="8" w:space="0" w:color="auto"/>
              <w:right w:val="single" w:sz="8" w:space="0" w:color="auto"/>
            </w:tcBorders>
            <w:shd w:val="clear" w:color="auto" w:fill="auto"/>
            <w:noWrap/>
            <w:hideMark/>
          </w:tcPr>
          <w:p w14:paraId="6DDC362D"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60</w:t>
            </w:r>
          </w:p>
        </w:tc>
        <w:tc>
          <w:tcPr>
            <w:tcW w:w="823" w:type="dxa"/>
            <w:tcBorders>
              <w:top w:val="nil"/>
              <w:left w:val="nil"/>
              <w:bottom w:val="single" w:sz="8" w:space="0" w:color="auto"/>
              <w:right w:val="single" w:sz="8" w:space="0" w:color="auto"/>
            </w:tcBorders>
            <w:shd w:val="clear" w:color="auto" w:fill="auto"/>
            <w:noWrap/>
            <w:hideMark/>
          </w:tcPr>
          <w:p w14:paraId="34174626"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38</w:t>
            </w:r>
          </w:p>
        </w:tc>
        <w:tc>
          <w:tcPr>
            <w:tcW w:w="993" w:type="dxa"/>
            <w:tcBorders>
              <w:top w:val="nil"/>
              <w:left w:val="nil"/>
              <w:bottom w:val="single" w:sz="8" w:space="0" w:color="auto"/>
              <w:right w:val="single" w:sz="8" w:space="0" w:color="auto"/>
            </w:tcBorders>
            <w:shd w:val="clear" w:color="auto" w:fill="auto"/>
            <w:noWrap/>
            <w:hideMark/>
          </w:tcPr>
          <w:p w14:paraId="7BEAE58F"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49C4E8BB"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250585E1"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115</w:t>
            </w:r>
          </w:p>
        </w:tc>
        <w:tc>
          <w:tcPr>
            <w:tcW w:w="5245" w:type="dxa"/>
            <w:tcBorders>
              <w:top w:val="nil"/>
              <w:left w:val="nil"/>
              <w:bottom w:val="single" w:sz="8" w:space="0" w:color="auto"/>
              <w:right w:val="single" w:sz="8" w:space="0" w:color="auto"/>
            </w:tcBorders>
            <w:shd w:val="clear" w:color="auto" w:fill="auto"/>
            <w:noWrap/>
            <w:hideMark/>
          </w:tcPr>
          <w:p w14:paraId="5FEDCD4C"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Mazā Parka iela pie Dārza nr.13 teritorijas</w:t>
            </w:r>
          </w:p>
        </w:tc>
        <w:tc>
          <w:tcPr>
            <w:tcW w:w="583" w:type="dxa"/>
            <w:tcBorders>
              <w:top w:val="nil"/>
              <w:left w:val="nil"/>
              <w:bottom w:val="single" w:sz="8" w:space="0" w:color="auto"/>
              <w:right w:val="single" w:sz="8" w:space="0" w:color="auto"/>
            </w:tcBorders>
            <w:shd w:val="clear" w:color="auto" w:fill="auto"/>
            <w:noWrap/>
            <w:hideMark/>
          </w:tcPr>
          <w:p w14:paraId="40E9BE2B"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72</w:t>
            </w:r>
          </w:p>
        </w:tc>
        <w:tc>
          <w:tcPr>
            <w:tcW w:w="823" w:type="dxa"/>
            <w:tcBorders>
              <w:top w:val="nil"/>
              <w:left w:val="nil"/>
              <w:bottom w:val="single" w:sz="8" w:space="0" w:color="auto"/>
              <w:right w:val="single" w:sz="8" w:space="0" w:color="auto"/>
            </w:tcBorders>
            <w:shd w:val="clear" w:color="auto" w:fill="auto"/>
            <w:noWrap/>
            <w:hideMark/>
          </w:tcPr>
          <w:p w14:paraId="62313E20"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45</w:t>
            </w:r>
          </w:p>
        </w:tc>
        <w:tc>
          <w:tcPr>
            <w:tcW w:w="993" w:type="dxa"/>
            <w:tcBorders>
              <w:top w:val="nil"/>
              <w:left w:val="nil"/>
              <w:bottom w:val="single" w:sz="8" w:space="0" w:color="auto"/>
              <w:right w:val="single" w:sz="8" w:space="0" w:color="auto"/>
            </w:tcBorders>
            <w:shd w:val="clear" w:color="auto" w:fill="auto"/>
            <w:noWrap/>
            <w:hideMark/>
          </w:tcPr>
          <w:p w14:paraId="16294EE8"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5A30F7CB"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22212E98"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116</w:t>
            </w:r>
          </w:p>
        </w:tc>
        <w:tc>
          <w:tcPr>
            <w:tcW w:w="5245" w:type="dxa"/>
            <w:tcBorders>
              <w:top w:val="nil"/>
              <w:left w:val="nil"/>
              <w:bottom w:val="single" w:sz="8" w:space="0" w:color="auto"/>
              <w:right w:val="single" w:sz="8" w:space="0" w:color="auto"/>
            </w:tcBorders>
            <w:shd w:val="clear" w:color="auto" w:fill="auto"/>
            <w:noWrap/>
            <w:hideMark/>
          </w:tcPr>
          <w:p w14:paraId="6E053CD5"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Mūru iela pie Parka nr.8</w:t>
            </w:r>
          </w:p>
        </w:tc>
        <w:tc>
          <w:tcPr>
            <w:tcW w:w="583" w:type="dxa"/>
            <w:tcBorders>
              <w:top w:val="nil"/>
              <w:left w:val="nil"/>
              <w:bottom w:val="single" w:sz="8" w:space="0" w:color="auto"/>
              <w:right w:val="single" w:sz="8" w:space="0" w:color="auto"/>
            </w:tcBorders>
            <w:shd w:val="clear" w:color="auto" w:fill="auto"/>
            <w:noWrap/>
            <w:hideMark/>
          </w:tcPr>
          <w:p w14:paraId="59FB9962"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70</w:t>
            </w:r>
          </w:p>
        </w:tc>
        <w:tc>
          <w:tcPr>
            <w:tcW w:w="823" w:type="dxa"/>
            <w:tcBorders>
              <w:top w:val="nil"/>
              <w:left w:val="nil"/>
              <w:bottom w:val="single" w:sz="8" w:space="0" w:color="auto"/>
              <w:right w:val="single" w:sz="8" w:space="0" w:color="auto"/>
            </w:tcBorders>
            <w:shd w:val="clear" w:color="auto" w:fill="auto"/>
            <w:noWrap/>
            <w:hideMark/>
          </w:tcPr>
          <w:p w14:paraId="243834EC"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35</w:t>
            </w:r>
          </w:p>
        </w:tc>
        <w:tc>
          <w:tcPr>
            <w:tcW w:w="993" w:type="dxa"/>
            <w:tcBorders>
              <w:top w:val="nil"/>
              <w:left w:val="nil"/>
              <w:bottom w:val="single" w:sz="8" w:space="0" w:color="auto"/>
              <w:right w:val="single" w:sz="8" w:space="0" w:color="auto"/>
            </w:tcBorders>
            <w:shd w:val="clear" w:color="auto" w:fill="auto"/>
            <w:noWrap/>
            <w:hideMark/>
          </w:tcPr>
          <w:p w14:paraId="1B52FFED"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602B8CD6"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239F18A4"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117</w:t>
            </w:r>
          </w:p>
        </w:tc>
        <w:tc>
          <w:tcPr>
            <w:tcW w:w="5245" w:type="dxa"/>
            <w:tcBorders>
              <w:top w:val="nil"/>
              <w:left w:val="nil"/>
              <w:bottom w:val="single" w:sz="8" w:space="0" w:color="auto"/>
              <w:right w:val="single" w:sz="8" w:space="0" w:color="auto"/>
            </w:tcBorders>
            <w:shd w:val="clear" w:color="auto" w:fill="auto"/>
            <w:noWrap/>
            <w:hideMark/>
          </w:tcPr>
          <w:p w14:paraId="298102A7"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Mūru iela nr.9</w:t>
            </w:r>
          </w:p>
        </w:tc>
        <w:tc>
          <w:tcPr>
            <w:tcW w:w="583" w:type="dxa"/>
            <w:tcBorders>
              <w:top w:val="nil"/>
              <w:left w:val="nil"/>
              <w:bottom w:val="single" w:sz="8" w:space="0" w:color="auto"/>
              <w:right w:val="single" w:sz="8" w:space="0" w:color="auto"/>
            </w:tcBorders>
            <w:shd w:val="clear" w:color="auto" w:fill="auto"/>
            <w:noWrap/>
            <w:hideMark/>
          </w:tcPr>
          <w:p w14:paraId="554F878D"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58</w:t>
            </w:r>
          </w:p>
        </w:tc>
        <w:tc>
          <w:tcPr>
            <w:tcW w:w="823" w:type="dxa"/>
            <w:tcBorders>
              <w:top w:val="nil"/>
              <w:left w:val="nil"/>
              <w:bottom w:val="single" w:sz="8" w:space="0" w:color="auto"/>
              <w:right w:val="single" w:sz="8" w:space="0" w:color="auto"/>
            </w:tcBorders>
            <w:shd w:val="clear" w:color="auto" w:fill="auto"/>
            <w:noWrap/>
            <w:hideMark/>
          </w:tcPr>
          <w:p w14:paraId="670FFF9E"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39</w:t>
            </w:r>
          </w:p>
        </w:tc>
        <w:tc>
          <w:tcPr>
            <w:tcW w:w="993" w:type="dxa"/>
            <w:tcBorders>
              <w:top w:val="nil"/>
              <w:left w:val="nil"/>
              <w:bottom w:val="single" w:sz="8" w:space="0" w:color="auto"/>
              <w:right w:val="single" w:sz="8" w:space="0" w:color="auto"/>
            </w:tcBorders>
            <w:shd w:val="clear" w:color="auto" w:fill="auto"/>
            <w:noWrap/>
            <w:hideMark/>
          </w:tcPr>
          <w:p w14:paraId="6BCE309B"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276E2137"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01C6E88E"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118</w:t>
            </w:r>
          </w:p>
        </w:tc>
        <w:tc>
          <w:tcPr>
            <w:tcW w:w="5245" w:type="dxa"/>
            <w:tcBorders>
              <w:top w:val="nil"/>
              <w:left w:val="nil"/>
              <w:bottom w:val="single" w:sz="8" w:space="0" w:color="auto"/>
              <w:right w:val="single" w:sz="8" w:space="0" w:color="auto"/>
            </w:tcBorders>
            <w:shd w:val="clear" w:color="auto" w:fill="auto"/>
            <w:noWrap/>
            <w:hideMark/>
          </w:tcPr>
          <w:p w14:paraId="46D437E6"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Mūru iela nr.11</w:t>
            </w:r>
          </w:p>
        </w:tc>
        <w:tc>
          <w:tcPr>
            <w:tcW w:w="583" w:type="dxa"/>
            <w:tcBorders>
              <w:top w:val="nil"/>
              <w:left w:val="nil"/>
              <w:bottom w:val="single" w:sz="8" w:space="0" w:color="auto"/>
              <w:right w:val="single" w:sz="8" w:space="0" w:color="auto"/>
            </w:tcBorders>
            <w:shd w:val="clear" w:color="auto" w:fill="auto"/>
            <w:noWrap/>
            <w:hideMark/>
          </w:tcPr>
          <w:p w14:paraId="567141C1"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72</w:t>
            </w:r>
          </w:p>
        </w:tc>
        <w:tc>
          <w:tcPr>
            <w:tcW w:w="823" w:type="dxa"/>
            <w:tcBorders>
              <w:top w:val="nil"/>
              <w:left w:val="nil"/>
              <w:bottom w:val="single" w:sz="8" w:space="0" w:color="auto"/>
              <w:right w:val="single" w:sz="8" w:space="0" w:color="auto"/>
            </w:tcBorders>
            <w:shd w:val="clear" w:color="auto" w:fill="auto"/>
            <w:noWrap/>
            <w:hideMark/>
          </w:tcPr>
          <w:p w14:paraId="51F479BB"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48</w:t>
            </w:r>
          </w:p>
        </w:tc>
        <w:tc>
          <w:tcPr>
            <w:tcW w:w="993" w:type="dxa"/>
            <w:tcBorders>
              <w:top w:val="nil"/>
              <w:left w:val="nil"/>
              <w:bottom w:val="single" w:sz="8" w:space="0" w:color="auto"/>
              <w:right w:val="single" w:sz="8" w:space="0" w:color="auto"/>
            </w:tcBorders>
            <w:shd w:val="clear" w:color="auto" w:fill="auto"/>
            <w:noWrap/>
            <w:hideMark/>
          </w:tcPr>
          <w:p w14:paraId="2AEED500"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69EC9632"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46FD0802"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119</w:t>
            </w:r>
          </w:p>
        </w:tc>
        <w:tc>
          <w:tcPr>
            <w:tcW w:w="5245" w:type="dxa"/>
            <w:tcBorders>
              <w:top w:val="nil"/>
              <w:left w:val="nil"/>
              <w:bottom w:val="single" w:sz="8" w:space="0" w:color="auto"/>
              <w:right w:val="single" w:sz="8" w:space="0" w:color="auto"/>
            </w:tcBorders>
            <w:shd w:val="clear" w:color="auto" w:fill="auto"/>
            <w:noWrap/>
            <w:hideMark/>
          </w:tcPr>
          <w:p w14:paraId="74290413"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Mūru iela nr.15</w:t>
            </w:r>
          </w:p>
        </w:tc>
        <w:tc>
          <w:tcPr>
            <w:tcW w:w="583" w:type="dxa"/>
            <w:tcBorders>
              <w:top w:val="nil"/>
              <w:left w:val="nil"/>
              <w:bottom w:val="single" w:sz="8" w:space="0" w:color="auto"/>
              <w:right w:val="single" w:sz="8" w:space="0" w:color="auto"/>
            </w:tcBorders>
            <w:shd w:val="clear" w:color="auto" w:fill="auto"/>
            <w:noWrap/>
            <w:hideMark/>
          </w:tcPr>
          <w:p w14:paraId="648E3474"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42</w:t>
            </w:r>
          </w:p>
        </w:tc>
        <w:tc>
          <w:tcPr>
            <w:tcW w:w="823" w:type="dxa"/>
            <w:tcBorders>
              <w:top w:val="nil"/>
              <w:left w:val="nil"/>
              <w:bottom w:val="single" w:sz="8" w:space="0" w:color="auto"/>
              <w:right w:val="single" w:sz="8" w:space="0" w:color="auto"/>
            </w:tcBorders>
            <w:shd w:val="clear" w:color="auto" w:fill="auto"/>
            <w:noWrap/>
            <w:hideMark/>
          </w:tcPr>
          <w:p w14:paraId="3E7F212E"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28</w:t>
            </w:r>
          </w:p>
        </w:tc>
        <w:tc>
          <w:tcPr>
            <w:tcW w:w="993" w:type="dxa"/>
            <w:tcBorders>
              <w:top w:val="nil"/>
              <w:left w:val="nil"/>
              <w:bottom w:val="single" w:sz="8" w:space="0" w:color="auto"/>
              <w:right w:val="single" w:sz="8" w:space="0" w:color="auto"/>
            </w:tcBorders>
            <w:shd w:val="clear" w:color="auto" w:fill="auto"/>
            <w:noWrap/>
            <w:hideMark/>
          </w:tcPr>
          <w:p w14:paraId="2E28AFCA"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080B060C"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344AF6BF"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120</w:t>
            </w:r>
          </w:p>
        </w:tc>
        <w:tc>
          <w:tcPr>
            <w:tcW w:w="5245" w:type="dxa"/>
            <w:tcBorders>
              <w:top w:val="nil"/>
              <w:left w:val="nil"/>
              <w:bottom w:val="single" w:sz="8" w:space="0" w:color="auto"/>
              <w:right w:val="single" w:sz="8" w:space="0" w:color="auto"/>
            </w:tcBorders>
            <w:shd w:val="clear" w:color="auto" w:fill="auto"/>
            <w:noWrap/>
            <w:hideMark/>
          </w:tcPr>
          <w:p w14:paraId="3AE8DD85"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Mūru iela pie Jūras 11 ēkas</w:t>
            </w:r>
          </w:p>
        </w:tc>
        <w:tc>
          <w:tcPr>
            <w:tcW w:w="583" w:type="dxa"/>
            <w:tcBorders>
              <w:top w:val="nil"/>
              <w:left w:val="nil"/>
              <w:bottom w:val="single" w:sz="8" w:space="0" w:color="auto"/>
              <w:right w:val="single" w:sz="8" w:space="0" w:color="auto"/>
            </w:tcBorders>
            <w:shd w:val="clear" w:color="auto" w:fill="auto"/>
            <w:noWrap/>
            <w:hideMark/>
          </w:tcPr>
          <w:p w14:paraId="128712E2"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33</w:t>
            </w:r>
          </w:p>
        </w:tc>
        <w:tc>
          <w:tcPr>
            <w:tcW w:w="823" w:type="dxa"/>
            <w:tcBorders>
              <w:top w:val="nil"/>
              <w:left w:val="nil"/>
              <w:bottom w:val="single" w:sz="8" w:space="0" w:color="auto"/>
              <w:right w:val="single" w:sz="8" w:space="0" w:color="auto"/>
            </w:tcBorders>
            <w:shd w:val="clear" w:color="auto" w:fill="auto"/>
            <w:noWrap/>
            <w:hideMark/>
          </w:tcPr>
          <w:p w14:paraId="62EC1A3A"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22</w:t>
            </w:r>
          </w:p>
        </w:tc>
        <w:tc>
          <w:tcPr>
            <w:tcW w:w="993" w:type="dxa"/>
            <w:tcBorders>
              <w:top w:val="nil"/>
              <w:left w:val="nil"/>
              <w:bottom w:val="single" w:sz="8" w:space="0" w:color="auto"/>
              <w:right w:val="single" w:sz="8" w:space="0" w:color="auto"/>
            </w:tcBorders>
            <w:shd w:val="clear" w:color="auto" w:fill="auto"/>
            <w:noWrap/>
            <w:hideMark/>
          </w:tcPr>
          <w:p w14:paraId="16B710C5"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27B8D425"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29F3C1D8"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121</w:t>
            </w:r>
          </w:p>
        </w:tc>
        <w:tc>
          <w:tcPr>
            <w:tcW w:w="5245" w:type="dxa"/>
            <w:tcBorders>
              <w:top w:val="nil"/>
              <w:left w:val="nil"/>
              <w:bottom w:val="single" w:sz="8" w:space="0" w:color="auto"/>
              <w:right w:val="single" w:sz="8" w:space="0" w:color="auto"/>
            </w:tcBorders>
            <w:shd w:val="clear" w:color="auto" w:fill="auto"/>
            <w:noWrap/>
            <w:hideMark/>
          </w:tcPr>
          <w:p w14:paraId="076039E3"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Dārza iela 4</w:t>
            </w:r>
          </w:p>
        </w:tc>
        <w:tc>
          <w:tcPr>
            <w:tcW w:w="583" w:type="dxa"/>
            <w:tcBorders>
              <w:top w:val="nil"/>
              <w:left w:val="nil"/>
              <w:bottom w:val="single" w:sz="8" w:space="0" w:color="auto"/>
              <w:right w:val="single" w:sz="8" w:space="0" w:color="auto"/>
            </w:tcBorders>
            <w:shd w:val="clear" w:color="auto" w:fill="auto"/>
            <w:noWrap/>
            <w:hideMark/>
          </w:tcPr>
          <w:p w14:paraId="119978B5"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48</w:t>
            </w:r>
          </w:p>
        </w:tc>
        <w:tc>
          <w:tcPr>
            <w:tcW w:w="823" w:type="dxa"/>
            <w:tcBorders>
              <w:top w:val="nil"/>
              <w:left w:val="nil"/>
              <w:bottom w:val="single" w:sz="8" w:space="0" w:color="auto"/>
              <w:right w:val="single" w:sz="8" w:space="0" w:color="auto"/>
            </w:tcBorders>
            <w:shd w:val="clear" w:color="auto" w:fill="auto"/>
            <w:noWrap/>
            <w:hideMark/>
          </w:tcPr>
          <w:p w14:paraId="47B876EB"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32</w:t>
            </w:r>
          </w:p>
        </w:tc>
        <w:tc>
          <w:tcPr>
            <w:tcW w:w="993" w:type="dxa"/>
            <w:tcBorders>
              <w:top w:val="nil"/>
              <w:left w:val="nil"/>
              <w:bottom w:val="single" w:sz="8" w:space="0" w:color="auto"/>
              <w:right w:val="single" w:sz="8" w:space="0" w:color="auto"/>
            </w:tcBorders>
            <w:shd w:val="clear" w:color="auto" w:fill="auto"/>
            <w:noWrap/>
            <w:hideMark/>
          </w:tcPr>
          <w:p w14:paraId="0AB6F3EF"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5A31BF15"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78AF4B62"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122</w:t>
            </w:r>
          </w:p>
        </w:tc>
        <w:tc>
          <w:tcPr>
            <w:tcW w:w="5245" w:type="dxa"/>
            <w:tcBorders>
              <w:top w:val="nil"/>
              <w:left w:val="nil"/>
              <w:bottom w:val="single" w:sz="8" w:space="0" w:color="auto"/>
              <w:right w:val="single" w:sz="8" w:space="0" w:color="auto"/>
            </w:tcBorders>
            <w:shd w:val="clear" w:color="auto" w:fill="auto"/>
            <w:noWrap/>
            <w:hideMark/>
          </w:tcPr>
          <w:p w14:paraId="77EBD46D"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Dārza iela pret Jūras ielas 13 teritoriju</w:t>
            </w:r>
          </w:p>
        </w:tc>
        <w:tc>
          <w:tcPr>
            <w:tcW w:w="583" w:type="dxa"/>
            <w:tcBorders>
              <w:top w:val="nil"/>
              <w:left w:val="nil"/>
              <w:bottom w:val="single" w:sz="8" w:space="0" w:color="auto"/>
              <w:right w:val="single" w:sz="8" w:space="0" w:color="auto"/>
            </w:tcBorders>
            <w:shd w:val="clear" w:color="auto" w:fill="auto"/>
            <w:noWrap/>
            <w:hideMark/>
          </w:tcPr>
          <w:p w14:paraId="2D41541B"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88</w:t>
            </w:r>
          </w:p>
        </w:tc>
        <w:tc>
          <w:tcPr>
            <w:tcW w:w="823" w:type="dxa"/>
            <w:tcBorders>
              <w:top w:val="nil"/>
              <w:left w:val="nil"/>
              <w:bottom w:val="single" w:sz="8" w:space="0" w:color="auto"/>
              <w:right w:val="single" w:sz="8" w:space="0" w:color="auto"/>
            </w:tcBorders>
            <w:shd w:val="clear" w:color="auto" w:fill="auto"/>
            <w:noWrap/>
            <w:hideMark/>
          </w:tcPr>
          <w:p w14:paraId="3E44690C"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68</w:t>
            </w:r>
          </w:p>
        </w:tc>
        <w:tc>
          <w:tcPr>
            <w:tcW w:w="993" w:type="dxa"/>
            <w:tcBorders>
              <w:top w:val="nil"/>
              <w:left w:val="nil"/>
              <w:bottom w:val="single" w:sz="8" w:space="0" w:color="auto"/>
              <w:right w:val="single" w:sz="8" w:space="0" w:color="auto"/>
            </w:tcBorders>
            <w:shd w:val="clear" w:color="auto" w:fill="auto"/>
            <w:noWrap/>
            <w:hideMark/>
          </w:tcPr>
          <w:p w14:paraId="617ED802"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6206F74F"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417C7A38"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123</w:t>
            </w:r>
          </w:p>
        </w:tc>
        <w:tc>
          <w:tcPr>
            <w:tcW w:w="5245" w:type="dxa"/>
            <w:tcBorders>
              <w:top w:val="nil"/>
              <w:left w:val="nil"/>
              <w:bottom w:val="single" w:sz="8" w:space="0" w:color="auto"/>
              <w:right w:val="single" w:sz="8" w:space="0" w:color="auto"/>
            </w:tcBorders>
            <w:shd w:val="clear" w:color="auto" w:fill="auto"/>
            <w:noWrap/>
            <w:hideMark/>
          </w:tcPr>
          <w:p w14:paraId="5F699E45"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Dārza iela pie  Jūras ielas 11 teritorijas</w:t>
            </w:r>
          </w:p>
        </w:tc>
        <w:tc>
          <w:tcPr>
            <w:tcW w:w="583" w:type="dxa"/>
            <w:tcBorders>
              <w:top w:val="nil"/>
              <w:left w:val="nil"/>
              <w:bottom w:val="single" w:sz="8" w:space="0" w:color="auto"/>
              <w:right w:val="single" w:sz="8" w:space="0" w:color="auto"/>
            </w:tcBorders>
            <w:shd w:val="clear" w:color="auto" w:fill="auto"/>
            <w:noWrap/>
            <w:hideMark/>
          </w:tcPr>
          <w:p w14:paraId="71E9946E"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84</w:t>
            </w:r>
          </w:p>
        </w:tc>
        <w:tc>
          <w:tcPr>
            <w:tcW w:w="823" w:type="dxa"/>
            <w:tcBorders>
              <w:top w:val="nil"/>
              <w:left w:val="nil"/>
              <w:bottom w:val="single" w:sz="8" w:space="0" w:color="auto"/>
              <w:right w:val="single" w:sz="8" w:space="0" w:color="auto"/>
            </w:tcBorders>
            <w:shd w:val="clear" w:color="auto" w:fill="auto"/>
            <w:noWrap/>
            <w:hideMark/>
          </w:tcPr>
          <w:p w14:paraId="28F03839"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70</w:t>
            </w:r>
          </w:p>
        </w:tc>
        <w:tc>
          <w:tcPr>
            <w:tcW w:w="993" w:type="dxa"/>
            <w:tcBorders>
              <w:top w:val="nil"/>
              <w:left w:val="nil"/>
              <w:bottom w:val="single" w:sz="8" w:space="0" w:color="auto"/>
              <w:right w:val="single" w:sz="8" w:space="0" w:color="auto"/>
            </w:tcBorders>
            <w:shd w:val="clear" w:color="auto" w:fill="auto"/>
            <w:noWrap/>
            <w:hideMark/>
          </w:tcPr>
          <w:p w14:paraId="22A9AAB7"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7C791543"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404A80D1"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124</w:t>
            </w:r>
          </w:p>
        </w:tc>
        <w:tc>
          <w:tcPr>
            <w:tcW w:w="5245" w:type="dxa"/>
            <w:tcBorders>
              <w:top w:val="nil"/>
              <w:left w:val="nil"/>
              <w:bottom w:val="single" w:sz="8" w:space="0" w:color="auto"/>
              <w:right w:val="single" w:sz="8" w:space="0" w:color="auto"/>
            </w:tcBorders>
            <w:shd w:val="clear" w:color="auto" w:fill="auto"/>
            <w:noWrap/>
            <w:hideMark/>
          </w:tcPr>
          <w:p w14:paraId="053CBA14"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Dārza iela 5</w:t>
            </w:r>
          </w:p>
        </w:tc>
        <w:tc>
          <w:tcPr>
            <w:tcW w:w="583" w:type="dxa"/>
            <w:tcBorders>
              <w:top w:val="nil"/>
              <w:left w:val="nil"/>
              <w:bottom w:val="single" w:sz="8" w:space="0" w:color="auto"/>
              <w:right w:val="single" w:sz="8" w:space="0" w:color="auto"/>
            </w:tcBorders>
            <w:shd w:val="clear" w:color="auto" w:fill="auto"/>
            <w:noWrap/>
            <w:hideMark/>
          </w:tcPr>
          <w:p w14:paraId="05BB572D"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79</w:t>
            </w:r>
          </w:p>
        </w:tc>
        <w:tc>
          <w:tcPr>
            <w:tcW w:w="823" w:type="dxa"/>
            <w:tcBorders>
              <w:top w:val="nil"/>
              <w:left w:val="nil"/>
              <w:bottom w:val="single" w:sz="8" w:space="0" w:color="auto"/>
              <w:right w:val="single" w:sz="8" w:space="0" w:color="auto"/>
            </w:tcBorders>
            <w:shd w:val="clear" w:color="auto" w:fill="auto"/>
            <w:noWrap/>
            <w:hideMark/>
          </w:tcPr>
          <w:p w14:paraId="7F0C1EE1"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44</w:t>
            </w:r>
          </w:p>
        </w:tc>
        <w:tc>
          <w:tcPr>
            <w:tcW w:w="993" w:type="dxa"/>
            <w:tcBorders>
              <w:top w:val="nil"/>
              <w:left w:val="nil"/>
              <w:bottom w:val="single" w:sz="8" w:space="0" w:color="auto"/>
              <w:right w:val="single" w:sz="8" w:space="0" w:color="auto"/>
            </w:tcBorders>
            <w:shd w:val="clear" w:color="auto" w:fill="auto"/>
            <w:noWrap/>
            <w:hideMark/>
          </w:tcPr>
          <w:p w14:paraId="0F098D29"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7996A14A"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4C31B475"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125</w:t>
            </w:r>
          </w:p>
        </w:tc>
        <w:tc>
          <w:tcPr>
            <w:tcW w:w="5245" w:type="dxa"/>
            <w:tcBorders>
              <w:top w:val="nil"/>
              <w:left w:val="nil"/>
              <w:bottom w:val="single" w:sz="8" w:space="0" w:color="auto"/>
              <w:right w:val="single" w:sz="8" w:space="0" w:color="auto"/>
            </w:tcBorders>
            <w:shd w:val="clear" w:color="auto" w:fill="auto"/>
            <w:noWrap/>
            <w:hideMark/>
          </w:tcPr>
          <w:p w14:paraId="29E4D5EE"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Dārza iela 6</w:t>
            </w:r>
          </w:p>
        </w:tc>
        <w:tc>
          <w:tcPr>
            <w:tcW w:w="583" w:type="dxa"/>
            <w:tcBorders>
              <w:top w:val="nil"/>
              <w:left w:val="nil"/>
              <w:bottom w:val="single" w:sz="8" w:space="0" w:color="auto"/>
              <w:right w:val="single" w:sz="8" w:space="0" w:color="auto"/>
            </w:tcBorders>
            <w:shd w:val="clear" w:color="auto" w:fill="auto"/>
            <w:noWrap/>
            <w:hideMark/>
          </w:tcPr>
          <w:p w14:paraId="4AEFD4BE"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69</w:t>
            </w:r>
          </w:p>
        </w:tc>
        <w:tc>
          <w:tcPr>
            <w:tcW w:w="823" w:type="dxa"/>
            <w:tcBorders>
              <w:top w:val="nil"/>
              <w:left w:val="nil"/>
              <w:bottom w:val="single" w:sz="8" w:space="0" w:color="auto"/>
              <w:right w:val="single" w:sz="8" w:space="0" w:color="auto"/>
            </w:tcBorders>
            <w:shd w:val="clear" w:color="auto" w:fill="auto"/>
            <w:noWrap/>
            <w:hideMark/>
          </w:tcPr>
          <w:p w14:paraId="6DC14939"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46</w:t>
            </w:r>
          </w:p>
        </w:tc>
        <w:tc>
          <w:tcPr>
            <w:tcW w:w="993" w:type="dxa"/>
            <w:tcBorders>
              <w:top w:val="nil"/>
              <w:left w:val="nil"/>
              <w:bottom w:val="single" w:sz="8" w:space="0" w:color="auto"/>
              <w:right w:val="single" w:sz="8" w:space="0" w:color="auto"/>
            </w:tcBorders>
            <w:shd w:val="clear" w:color="auto" w:fill="auto"/>
            <w:noWrap/>
            <w:hideMark/>
          </w:tcPr>
          <w:p w14:paraId="2B23057F"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46F82CF2"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22B69104"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126</w:t>
            </w:r>
          </w:p>
        </w:tc>
        <w:tc>
          <w:tcPr>
            <w:tcW w:w="5245" w:type="dxa"/>
            <w:tcBorders>
              <w:top w:val="nil"/>
              <w:left w:val="nil"/>
              <w:bottom w:val="single" w:sz="8" w:space="0" w:color="auto"/>
              <w:right w:val="single" w:sz="8" w:space="0" w:color="auto"/>
            </w:tcBorders>
            <w:shd w:val="clear" w:color="auto" w:fill="auto"/>
            <w:noWrap/>
            <w:hideMark/>
          </w:tcPr>
          <w:p w14:paraId="50E6071E"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Dārza ielas Nr.7 transformators</w:t>
            </w:r>
          </w:p>
        </w:tc>
        <w:tc>
          <w:tcPr>
            <w:tcW w:w="583" w:type="dxa"/>
            <w:tcBorders>
              <w:top w:val="nil"/>
              <w:left w:val="nil"/>
              <w:bottom w:val="single" w:sz="8" w:space="0" w:color="auto"/>
              <w:right w:val="single" w:sz="8" w:space="0" w:color="auto"/>
            </w:tcBorders>
            <w:shd w:val="clear" w:color="auto" w:fill="auto"/>
            <w:noWrap/>
            <w:hideMark/>
          </w:tcPr>
          <w:p w14:paraId="23ABDA60"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22</w:t>
            </w:r>
          </w:p>
        </w:tc>
        <w:tc>
          <w:tcPr>
            <w:tcW w:w="823" w:type="dxa"/>
            <w:tcBorders>
              <w:top w:val="nil"/>
              <w:left w:val="nil"/>
              <w:bottom w:val="single" w:sz="8" w:space="0" w:color="auto"/>
              <w:right w:val="single" w:sz="8" w:space="0" w:color="auto"/>
            </w:tcBorders>
            <w:shd w:val="clear" w:color="auto" w:fill="auto"/>
            <w:noWrap/>
            <w:hideMark/>
          </w:tcPr>
          <w:p w14:paraId="12E54B80"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171</w:t>
            </w:r>
          </w:p>
        </w:tc>
        <w:tc>
          <w:tcPr>
            <w:tcW w:w="993" w:type="dxa"/>
            <w:tcBorders>
              <w:top w:val="nil"/>
              <w:left w:val="nil"/>
              <w:bottom w:val="single" w:sz="8" w:space="0" w:color="auto"/>
              <w:right w:val="single" w:sz="8" w:space="0" w:color="auto"/>
            </w:tcBorders>
            <w:shd w:val="clear" w:color="auto" w:fill="auto"/>
            <w:noWrap/>
            <w:hideMark/>
          </w:tcPr>
          <w:p w14:paraId="018E30F1"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47F19FFE"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39E11DE0"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127</w:t>
            </w:r>
          </w:p>
        </w:tc>
        <w:tc>
          <w:tcPr>
            <w:tcW w:w="5245" w:type="dxa"/>
            <w:tcBorders>
              <w:top w:val="nil"/>
              <w:left w:val="nil"/>
              <w:bottom w:val="single" w:sz="8" w:space="0" w:color="auto"/>
              <w:right w:val="single" w:sz="8" w:space="0" w:color="auto"/>
            </w:tcBorders>
            <w:shd w:val="clear" w:color="auto" w:fill="auto"/>
            <w:noWrap/>
            <w:hideMark/>
          </w:tcPr>
          <w:p w14:paraId="0C43F724"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Dārza iela 8</w:t>
            </w:r>
          </w:p>
        </w:tc>
        <w:tc>
          <w:tcPr>
            <w:tcW w:w="583" w:type="dxa"/>
            <w:tcBorders>
              <w:top w:val="nil"/>
              <w:left w:val="nil"/>
              <w:bottom w:val="single" w:sz="8" w:space="0" w:color="auto"/>
              <w:right w:val="single" w:sz="8" w:space="0" w:color="auto"/>
            </w:tcBorders>
            <w:shd w:val="clear" w:color="auto" w:fill="auto"/>
            <w:noWrap/>
            <w:hideMark/>
          </w:tcPr>
          <w:p w14:paraId="266CCE9C"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40</w:t>
            </w:r>
          </w:p>
        </w:tc>
        <w:tc>
          <w:tcPr>
            <w:tcW w:w="823" w:type="dxa"/>
            <w:tcBorders>
              <w:top w:val="nil"/>
              <w:left w:val="nil"/>
              <w:bottom w:val="single" w:sz="8" w:space="0" w:color="auto"/>
              <w:right w:val="single" w:sz="8" w:space="0" w:color="auto"/>
            </w:tcBorders>
            <w:shd w:val="clear" w:color="auto" w:fill="auto"/>
            <w:noWrap/>
            <w:hideMark/>
          </w:tcPr>
          <w:p w14:paraId="373F08CB"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27</w:t>
            </w:r>
          </w:p>
        </w:tc>
        <w:tc>
          <w:tcPr>
            <w:tcW w:w="993" w:type="dxa"/>
            <w:tcBorders>
              <w:top w:val="nil"/>
              <w:left w:val="nil"/>
              <w:bottom w:val="single" w:sz="8" w:space="0" w:color="auto"/>
              <w:right w:val="single" w:sz="8" w:space="0" w:color="auto"/>
            </w:tcBorders>
            <w:shd w:val="clear" w:color="auto" w:fill="auto"/>
            <w:noWrap/>
            <w:hideMark/>
          </w:tcPr>
          <w:p w14:paraId="08413096"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2FCD39A3"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1B93A147"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128</w:t>
            </w:r>
          </w:p>
        </w:tc>
        <w:tc>
          <w:tcPr>
            <w:tcW w:w="5245" w:type="dxa"/>
            <w:tcBorders>
              <w:top w:val="nil"/>
              <w:left w:val="nil"/>
              <w:bottom w:val="single" w:sz="8" w:space="0" w:color="auto"/>
              <w:right w:val="single" w:sz="8" w:space="0" w:color="auto"/>
            </w:tcBorders>
            <w:shd w:val="clear" w:color="auto" w:fill="auto"/>
            <w:noWrap/>
            <w:hideMark/>
          </w:tcPr>
          <w:p w14:paraId="099ED7A5"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Dārza iela 9</w:t>
            </w:r>
          </w:p>
        </w:tc>
        <w:tc>
          <w:tcPr>
            <w:tcW w:w="583" w:type="dxa"/>
            <w:tcBorders>
              <w:top w:val="nil"/>
              <w:left w:val="nil"/>
              <w:bottom w:val="single" w:sz="8" w:space="0" w:color="auto"/>
              <w:right w:val="single" w:sz="8" w:space="0" w:color="auto"/>
            </w:tcBorders>
            <w:shd w:val="clear" w:color="auto" w:fill="auto"/>
            <w:noWrap/>
            <w:hideMark/>
          </w:tcPr>
          <w:p w14:paraId="2DC386EC"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54</w:t>
            </w:r>
          </w:p>
        </w:tc>
        <w:tc>
          <w:tcPr>
            <w:tcW w:w="823" w:type="dxa"/>
            <w:tcBorders>
              <w:top w:val="nil"/>
              <w:left w:val="nil"/>
              <w:bottom w:val="single" w:sz="8" w:space="0" w:color="auto"/>
              <w:right w:val="single" w:sz="8" w:space="0" w:color="auto"/>
            </w:tcBorders>
            <w:shd w:val="clear" w:color="auto" w:fill="auto"/>
            <w:noWrap/>
            <w:hideMark/>
          </w:tcPr>
          <w:p w14:paraId="411BC521"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30</w:t>
            </w:r>
          </w:p>
        </w:tc>
        <w:tc>
          <w:tcPr>
            <w:tcW w:w="993" w:type="dxa"/>
            <w:tcBorders>
              <w:top w:val="nil"/>
              <w:left w:val="nil"/>
              <w:bottom w:val="single" w:sz="8" w:space="0" w:color="auto"/>
              <w:right w:val="single" w:sz="8" w:space="0" w:color="auto"/>
            </w:tcBorders>
            <w:shd w:val="clear" w:color="auto" w:fill="auto"/>
            <w:noWrap/>
            <w:hideMark/>
          </w:tcPr>
          <w:p w14:paraId="61666212"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58DD1FE5"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6F28E7AC"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lastRenderedPageBreak/>
              <w:t>129</w:t>
            </w:r>
          </w:p>
        </w:tc>
        <w:tc>
          <w:tcPr>
            <w:tcW w:w="5245" w:type="dxa"/>
            <w:tcBorders>
              <w:top w:val="nil"/>
              <w:left w:val="nil"/>
              <w:bottom w:val="single" w:sz="8" w:space="0" w:color="auto"/>
              <w:right w:val="single" w:sz="8" w:space="0" w:color="auto"/>
            </w:tcBorders>
            <w:shd w:val="clear" w:color="auto" w:fill="auto"/>
            <w:noWrap/>
            <w:hideMark/>
          </w:tcPr>
          <w:p w14:paraId="0F4C99F0"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Dārza iela 10</w:t>
            </w:r>
          </w:p>
        </w:tc>
        <w:tc>
          <w:tcPr>
            <w:tcW w:w="583" w:type="dxa"/>
            <w:tcBorders>
              <w:top w:val="nil"/>
              <w:left w:val="nil"/>
              <w:bottom w:val="single" w:sz="8" w:space="0" w:color="auto"/>
              <w:right w:val="single" w:sz="8" w:space="0" w:color="auto"/>
            </w:tcBorders>
            <w:shd w:val="clear" w:color="auto" w:fill="auto"/>
            <w:noWrap/>
            <w:hideMark/>
          </w:tcPr>
          <w:p w14:paraId="08BA47C2"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36</w:t>
            </w:r>
          </w:p>
        </w:tc>
        <w:tc>
          <w:tcPr>
            <w:tcW w:w="823" w:type="dxa"/>
            <w:tcBorders>
              <w:top w:val="nil"/>
              <w:left w:val="nil"/>
              <w:bottom w:val="single" w:sz="8" w:space="0" w:color="auto"/>
              <w:right w:val="single" w:sz="8" w:space="0" w:color="auto"/>
            </w:tcBorders>
            <w:shd w:val="clear" w:color="auto" w:fill="auto"/>
            <w:noWrap/>
            <w:hideMark/>
          </w:tcPr>
          <w:p w14:paraId="6D5FA076"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24</w:t>
            </w:r>
          </w:p>
        </w:tc>
        <w:tc>
          <w:tcPr>
            <w:tcW w:w="993" w:type="dxa"/>
            <w:tcBorders>
              <w:top w:val="nil"/>
              <w:left w:val="nil"/>
              <w:bottom w:val="single" w:sz="8" w:space="0" w:color="auto"/>
              <w:right w:val="single" w:sz="8" w:space="0" w:color="auto"/>
            </w:tcBorders>
            <w:shd w:val="clear" w:color="auto" w:fill="auto"/>
            <w:noWrap/>
            <w:hideMark/>
          </w:tcPr>
          <w:p w14:paraId="089BB78C"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78795E2E"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361D6A36"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130</w:t>
            </w:r>
          </w:p>
        </w:tc>
        <w:tc>
          <w:tcPr>
            <w:tcW w:w="5245" w:type="dxa"/>
            <w:tcBorders>
              <w:top w:val="nil"/>
              <w:left w:val="nil"/>
              <w:bottom w:val="single" w:sz="8" w:space="0" w:color="auto"/>
              <w:right w:val="single" w:sz="8" w:space="0" w:color="auto"/>
            </w:tcBorders>
            <w:shd w:val="clear" w:color="auto" w:fill="auto"/>
            <w:noWrap/>
            <w:hideMark/>
          </w:tcPr>
          <w:p w14:paraId="2180612D"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Dārza iela 11</w:t>
            </w:r>
          </w:p>
        </w:tc>
        <w:tc>
          <w:tcPr>
            <w:tcW w:w="583" w:type="dxa"/>
            <w:tcBorders>
              <w:top w:val="nil"/>
              <w:left w:val="nil"/>
              <w:bottom w:val="single" w:sz="8" w:space="0" w:color="auto"/>
              <w:right w:val="single" w:sz="8" w:space="0" w:color="auto"/>
            </w:tcBorders>
            <w:shd w:val="clear" w:color="auto" w:fill="auto"/>
            <w:noWrap/>
            <w:hideMark/>
          </w:tcPr>
          <w:p w14:paraId="551CC0BB"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22</w:t>
            </w:r>
          </w:p>
        </w:tc>
        <w:tc>
          <w:tcPr>
            <w:tcW w:w="823" w:type="dxa"/>
            <w:tcBorders>
              <w:top w:val="nil"/>
              <w:left w:val="nil"/>
              <w:bottom w:val="single" w:sz="8" w:space="0" w:color="auto"/>
              <w:right w:val="single" w:sz="8" w:space="0" w:color="auto"/>
            </w:tcBorders>
            <w:shd w:val="clear" w:color="auto" w:fill="auto"/>
            <w:noWrap/>
            <w:hideMark/>
          </w:tcPr>
          <w:p w14:paraId="4B1AA76A"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12</w:t>
            </w:r>
          </w:p>
        </w:tc>
        <w:tc>
          <w:tcPr>
            <w:tcW w:w="993" w:type="dxa"/>
            <w:tcBorders>
              <w:top w:val="nil"/>
              <w:left w:val="nil"/>
              <w:bottom w:val="single" w:sz="8" w:space="0" w:color="auto"/>
              <w:right w:val="single" w:sz="8" w:space="0" w:color="auto"/>
            </w:tcBorders>
            <w:shd w:val="clear" w:color="auto" w:fill="auto"/>
            <w:noWrap/>
            <w:hideMark/>
          </w:tcPr>
          <w:p w14:paraId="58957369"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68B38E10"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631EFF26"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131</w:t>
            </w:r>
          </w:p>
        </w:tc>
        <w:tc>
          <w:tcPr>
            <w:tcW w:w="5245" w:type="dxa"/>
            <w:tcBorders>
              <w:top w:val="nil"/>
              <w:left w:val="nil"/>
              <w:bottom w:val="single" w:sz="8" w:space="0" w:color="auto"/>
              <w:right w:val="single" w:sz="8" w:space="0" w:color="auto"/>
            </w:tcBorders>
            <w:shd w:val="clear" w:color="auto" w:fill="auto"/>
            <w:noWrap/>
            <w:hideMark/>
          </w:tcPr>
          <w:p w14:paraId="372F3922"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Dārza iela pie Mazā Parka ielas 1</w:t>
            </w:r>
          </w:p>
        </w:tc>
        <w:tc>
          <w:tcPr>
            <w:tcW w:w="583" w:type="dxa"/>
            <w:tcBorders>
              <w:top w:val="nil"/>
              <w:left w:val="nil"/>
              <w:bottom w:val="single" w:sz="8" w:space="0" w:color="auto"/>
              <w:right w:val="single" w:sz="8" w:space="0" w:color="auto"/>
            </w:tcBorders>
            <w:shd w:val="clear" w:color="auto" w:fill="auto"/>
            <w:noWrap/>
            <w:hideMark/>
          </w:tcPr>
          <w:p w14:paraId="29AFAF82"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61</w:t>
            </w:r>
          </w:p>
        </w:tc>
        <w:tc>
          <w:tcPr>
            <w:tcW w:w="823" w:type="dxa"/>
            <w:tcBorders>
              <w:top w:val="nil"/>
              <w:left w:val="nil"/>
              <w:bottom w:val="single" w:sz="8" w:space="0" w:color="auto"/>
              <w:right w:val="single" w:sz="8" w:space="0" w:color="auto"/>
            </w:tcBorders>
            <w:shd w:val="clear" w:color="auto" w:fill="auto"/>
            <w:noWrap/>
            <w:hideMark/>
          </w:tcPr>
          <w:p w14:paraId="53ECE61E"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34</w:t>
            </w:r>
          </w:p>
        </w:tc>
        <w:tc>
          <w:tcPr>
            <w:tcW w:w="993" w:type="dxa"/>
            <w:tcBorders>
              <w:top w:val="nil"/>
              <w:left w:val="nil"/>
              <w:bottom w:val="single" w:sz="8" w:space="0" w:color="auto"/>
              <w:right w:val="single" w:sz="8" w:space="0" w:color="auto"/>
            </w:tcBorders>
            <w:shd w:val="clear" w:color="auto" w:fill="auto"/>
            <w:noWrap/>
            <w:hideMark/>
          </w:tcPr>
          <w:p w14:paraId="4244E936"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5D50B885"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4B5DE6A9"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132</w:t>
            </w:r>
          </w:p>
        </w:tc>
        <w:tc>
          <w:tcPr>
            <w:tcW w:w="5245" w:type="dxa"/>
            <w:tcBorders>
              <w:top w:val="nil"/>
              <w:left w:val="nil"/>
              <w:bottom w:val="single" w:sz="8" w:space="0" w:color="auto"/>
              <w:right w:val="single" w:sz="8" w:space="0" w:color="auto"/>
            </w:tcBorders>
            <w:shd w:val="clear" w:color="auto" w:fill="auto"/>
            <w:noWrap/>
            <w:hideMark/>
          </w:tcPr>
          <w:p w14:paraId="6C66BBFB"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Dārza iela 12</w:t>
            </w:r>
          </w:p>
        </w:tc>
        <w:tc>
          <w:tcPr>
            <w:tcW w:w="583" w:type="dxa"/>
            <w:tcBorders>
              <w:top w:val="nil"/>
              <w:left w:val="nil"/>
              <w:bottom w:val="single" w:sz="8" w:space="0" w:color="auto"/>
              <w:right w:val="single" w:sz="8" w:space="0" w:color="auto"/>
            </w:tcBorders>
            <w:shd w:val="clear" w:color="auto" w:fill="auto"/>
            <w:noWrap/>
            <w:hideMark/>
          </w:tcPr>
          <w:p w14:paraId="3C467D2D"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45</w:t>
            </w:r>
          </w:p>
        </w:tc>
        <w:tc>
          <w:tcPr>
            <w:tcW w:w="823" w:type="dxa"/>
            <w:tcBorders>
              <w:top w:val="nil"/>
              <w:left w:val="nil"/>
              <w:bottom w:val="single" w:sz="8" w:space="0" w:color="auto"/>
              <w:right w:val="single" w:sz="8" w:space="0" w:color="auto"/>
            </w:tcBorders>
            <w:shd w:val="clear" w:color="auto" w:fill="auto"/>
            <w:noWrap/>
            <w:hideMark/>
          </w:tcPr>
          <w:p w14:paraId="773CFDE3"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30</w:t>
            </w:r>
          </w:p>
        </w:tc>
        <w:tc>
          <w:tcPr>
            <w:tcW w:w="993" w:type="dxa"/>
            <w:tcBorders>
              <w:top w:val="nil"/>
              <w:left w:val="nil"/>
              <w:bottom w:val="single" w:sz="8" w:space="0" w:color="auto"/>
              <w:right w:val="single" w:sz="8" w:space="0" w:color="auto"/>
            </w:tcBorders>
            <w:shd w:val="clear" w:color="auto" w:fill="auto"/>
            <w:noWrap/>
            <w:hideMark/>
          </w:tcPr>
          <w:p w14:paraId="79E4E5CC"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21905205"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7CC3B86E"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133</w:t>
            </w:r>
          </w:p>
        </w:tc>
        <w:tc>
          <w:tcPr>
            <w:tcW w:w="5245" w:type="dxa"/>
            <w:tcBorders>
              <w:top w:val="nil"/>
              <w:left w:val="nil"/>
              <w:bottom w:val="single" w:sz="8" w:space="0" w:color="auto"/>
              <w:right w:val="single" w:sz="8" w:space="0" w:color="auto"/>
            </w:tcBorders>
            <w:shd w:val="clear" w:color="auto" w:fill="auto"/>
            <w:noWrap/>
            <w:hideMark/>
          </w:tcPr>
          <w:p w14:paraId="7B87464C"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Dārza iela 13</w:t>
            </w:r>
          </w:p>
        </w:tc>
        <w:tc>
          <w:tcPr>
            <w:tcW w:w="583" w:type="dxa"/>
            <w:tcBorders>
              <w:top w:val="nil"/>
              <w:left w:val="nil"/>
              <w:bottom w:val="single" w:sz="8" w:space="0" w:color="auto"/>
              <w:right w:val="single" w:sz="8" w:space="0" w:color="auto"/>
            </w:tcBorders>
            <w:shd w:val="clear" w:color="auto" w:fill="auto"/>
            <w:noWrap/>
            <w:hideMark/>
          </w:tcPr>
          <w:p w14:paraId="0FA0D902"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70</w:t>
            </w:r>
          </w:p>
        </w:tc>
        <w:tc>
          <w:tcPr>
            <w:tcW w:w="823" w:type="dxa"/>
            <w:tcBorders>
              <w:top w:val="nil"/>
              <w:left w:val="nil"/>
              <w:bottom w:val="single" w:sz="8" w:space="0" w:color="auto"/>
              <w:right w:val="single" w:sz="8" w:space="0" w:color="auto"/>
            </w:tcBorders>
            <w:shd w:val="clear" w:color="auto" w:fill="auto"/>
            <w:noWrap/>
            <w:hideMark/>
          </w:tcPr>
          <w:p w14:paraId="28B1DDE5"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39</w:t>
            </w:r>
          </w:p>
        </w:tc>
        <w:tc>
          <w:tcPr>
            <w:tcW w:w="993" w:type="dxa"/>
            <w:tcBorders>
              <w:top w:val="nil"/>
              <w:left w:val="nil"/>
              <w:bottom w:val="single" w:sz="8" w:space="0" w:color="auto"/>
              <w:right w:val="single" w:sz="8" w:space="0" w:color="auto"/>
            </w:tcBorders>
            <w:shd w:val="clear" w:color="auto" w:fill="auto"/>
            <w:noWrap/>
            <w:hideMark/>
          </w:tcPr>
          <w:p w14:paraId="4A9A6E8F"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06F1DAAE"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38A75D23"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134</w:t>
            </w:r>
          </w:p>
        </w:tc>
        <w:tc>
          <w:tcPr>
            <w:tcW w:w="5245" w:type="dxa"/>
            <w:tcBorders>
              <w:top w:val="nil"/>
              <w:left w:val="nil"/>
              <w:bottom w:val="single" w:sz="8" w:space="0" w:color="auto"/>
              <w:right w:val="single" w:sz="8" w:space="0" w:color="auto"/>
            </w:tcBorders>
            <w:shd w:val="clear" w:color="auto" w:fill="auto"/>
            <w:noWrap/>
            <w:hideMark/>
          </w:tcPr>
          <w:p w14:paraId="07ACE0F5"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Dārza iela 14</w:t>
            </w:r>
          </w:p>
        </w:tc>
        <w:tc>
          <w:tcPr>
            <w:tcW w:w="583" w:type="dxa"/>
            <w:tcBorders>
              <w:top w:val="nil"/>
              <w:left w:val="nil"/>
              <w:bottom w:val="single" w:sz="8" w:space="0" w:color="auto"/>
              <w:right w:val="single" w:sz="8" w:space="0" w:color="auto"/>
            </w:tcBorders>
            <w:shd w:val="clear" w:color="auto" w:fill="auto"/>
            <w:noWrap/>
            <w:hideMark/>
          </w:tcPr>
          <w:p w14:paraId="0E3ED74C"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39</w:t>
            </w:r>
          </w:p>
        </w:tc>
        <w:tc>
          <w:tcPr>
            <w:tcW w:w="823" w:type="dxa"/>
            <w:tcBorders>
              <w:top w:val="nil"/>
              <w:left w:val="nil"/>
              <w:bottom w:val="single" w:sz="8" w:space="0" w:color="auto"/>
              <w:right w:val="single" w:sz="8" w:space="0" w:color="auto"/>
            </w:tcBorders>
            <w:shd w:val="clear" w:color="auto" w:fill="auto"/>
            <w:noWrap/>
            <w:hideMark/>
          </w:tcPr>
          <w:p w14:paraId="1BD62C3E"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26</w:t>
            </w:r>
          </w:p>
        </w:tc>
        <w:tc>
          <w:tcPr>
            <w:tcW w:w="993" w:type="dxa"/>
            <w:tcBorders>
              <w:top w:val="nil"/>
              <w:left w:val="nil"/>
              <w:bottom w:val="single" w:sz="8" w:space="0" w:color="auto"/>
              <w:right w:val="single" w:sz="8" w:space="0" w:color="auto"/>
            </w:tcBorders>
            <w:shd w:val="clear" w:color="auto" w:fill="auto"/>
            <w:noWrap/>
            <w:hideMark/>
          </w:tcPr>
          <w:p w14:paraId="026C11C1"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7131C8A0"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075EF638"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135</w:t>
            </w:r>
          </w:p>
        </w:tc>
        <w:tc>
          <w:tcPr>
            <w:tcW w:w="5245" w:type="dxa"/>
            <w:tcBorders>
              <w:top w:val="nil"/>
              <w:left w:val="nil"/>
              <w:bottom w:val="single" w:sz="8" w:space="0" w:color="auto"/>
              <w:right w:val="single" w:sz="8" w:space="0" w:color="auto"/>
            </w:tcBorders>
            <w:shd w:val="clear" w:color="auto" w:fill="auto"/>
            <w:noWrap/>
            <w:hideMark/>
          </w:tcPr>
          <w:p w14:paraId="611884DE"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Dārza iela 15</w:t>
            </w:r>
          </w:p>
        </w:tc>
        <w:tc>
          <w:tcPr>
            <w:tcW w:w="583" w:type="dxa"/>
            <w:tcBorders>
              <w:top w:val="nil"/>
              <w:left w:val="nil"/>
              <w:bottom w:val="single" w:sz="8" w:space="0" w:color="auto"/>
              <w:right w:val="single" w:sz="8" w:space="0" w:color="auto"/>
            </w:tcBorders>
            <w:shd w:val="clear" w:color="auto" w:fill="auto"/>
            <w:noWrap/>
            <w:hideMark/>
          </w:tcPr>
          <w:p w14:paraId="04AE34FD"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61</w:t>
            </w:r>
          </w:p>
        </w:tc>
        <w:tc>
          <w:tcPr>
            <w:tcW w:w="823" w:type="dxa"/>
            <w:tcBorders>
              <w:top w:val="nil"/>
              <w:left w:val="nil"/>
              <w:bottom w:val="single" w:sz="8" w:space="0" w:color="auto"/>
              <w:right w:val="single" w:sz="8" w:space="0" w:color="auto"/>
            </w:tcBorders>
            <w:shd w:val="clear" w:color="auto" w:fill="auto"/>
            <w:noWrap/>
            <w:hideMark/>
          </w:tcPr>
          <w:p w14:paraId="2A336F8E"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34</w:t>
            </w:r>
          </w:p>
        </w:tc>
        <w:tc>
          <w:tcPr>
            <w:tcW w:w="993" w:type="dxa"/>
            <w:tcBorders>
              <w:top w:val="nil"/>
              <w:left w:val="nil"/>
              <w:bottom w:val="single" w:sz="8" w:space="0" w:color="auto"/>
              <w:right w:val="single" w:sz="8" w:space="0" w:color="auto"/>
            </w:tcBorders>
            <w:shd w:val="clear" w:color="auto" w:fill="auto"/>
            <w:noWrap/>
            <w:hideMark/>
          </w:tcPr>
          <w:p w14:paraId="124B636B"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4CE9B68A"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1DEA8A47"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136</w:t>
            </w:r>
          </w:p>
        </w:tc>
        <w:tc>
          <w:tcPr>
            <w:tcW w:w="5245" w:type="dxa"/>
            <w:tcBorders>
              <w:top w:val="nil"/>
              <w:left w:val="nil"/>
              <w:bottom w:val="single" w:sz="8" w:space="0" w:color="auto"/>
              <w:right w:val="single" w:sz="8" w:space="0" w:color="auto"/>
            </w:tcBorders>
            <w:shd w:val="clear" w:color="auto" w:fill="auto"/>
            <w:noWrap/>
            <w:hideMark/>
          </w:tcPr>
          <w:p w14:paraId="49C78BDA"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Dārza iela 16</w:t>
            </w:r>
          </w:p>
        </w:tc>
        <w:tc>
          <w:tcPr>
            <w:tcW w:w="583" w:type="dxa"/>
            <w:tcBorders>
              <w:top w:val="nil"/>
              <w:left w:val="nil"/>
              <w:bottom w:val="single" w:sz="8" w:space="0" w:color="auto"/>
              <w:right w:val="single" w:sz="8" w:space="0" w:color="auto"/>
            </w:tcBorders>
            <w:shd w:val="clear" w:color="auto" w:fill="auto"/>
            <w:noWrap/>
            <w:hideMark/>
          </w:tcPr>
          <w:p w14:paraId="074CFDAB"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36</w:t>
            </w:r>
          </w:p>
        </w:tc>
        <w:tc>
          <w:tcPr>
            <w:tcW w:w="823" w:type="dxa"/>
            <w:tcBorders>
              <w:top w:val="nil"/>
              <w:left w:val="nil"/>
              <w:bottom w:val="single" w:sz="8" w:space="0" w:color="auto"/>
              <w:right w:val="single" w:sz="8" w:space="0" w:color="auto"/>
            </w:tcBorders>
            <w:shd w:val="clear" w:color="auto" w:fill="auto"/>
            <w:noWrap/>
            <w:hideMark/>
          </w:tcPr>
          <w:p w14:paraId="2FAC49EF"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24</w:t>
            </w:r>
          </w:p>
        </w:tc>
        <w:tc>
          <w:tcPr>
            <w:tcW w:w="993" w:type="dxa"/>
            <w:tcBorders>
              <w:top w:val="nil"/>
              <w:left w:val="nil"/>
              <w:bottom w:val="single" w:sz="8" w:space="0" w:color="auto"/>
              <w:right w:val="single" w:sz="8" w:space="0" w:color="auto"/>
            </w:tcBorders>
            <w:shd w:val="clear" w:color="auto" w:fill="auto"/>
            <w:noWrap/>
            <w:hideMark/>
          </w:tcPr>
          <w:p w14:paraId="7F9D343B"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0DAD0392"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3D0CB6C2"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137</w:t>
            </w:r>
          </w:p>
        </w:tc>
        <w:tc>
          <w:tcPr>
            <w:tcW w:w="5245" w:type="dxa"/>
            <w:tcBorders>
              <w:top w:val="nil"/>
              <w:left w:val="nil"/>
              <w:bottom w:val="single" w:sz="8" w:space="0" w:color="auto"/>
              <w:right w:val="single" w:sz="8" w:space="0" w:color="auto"/>
            </w:tcBorders>
            <w:shd w:val="clear" w:color="auto" w:fill="auto"/>
            <w:noWrap/>
            <w:hideMark/>
          </w:tcPr>
          <w:p w14:paraId="2BCBF629"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Dārza iela 17</w:t>
            </w:r>
          </w:p>
        </w:tc>
        <w:tc>
          <w:tcPr>
            <w:tcW w:w="583" w:type="dxa"/>
            <w:tcBorders>
              <w:top w:val="nil"/>
              <w:left w:val="nil"/>
              <w:bottom w:val="single" w:sz="8" w:space="0" w:color="auto"/>
              <w:right w:val="single" w:sz="8" w:space="0" w:color="auto"/>
            </w:tcBorders>
            <w:shd w:val="clear" w:color="auto" w:fill="auto"/>
            <w:noWrap/>
            <w:hideMark/>
          </w:tcPr>
          <w:p w14:paraId="4AAF59E3"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45</w:t>
            </w:r>
          </w:p>
        </w:tc>
        <w:tc>
          <w:tcPr>
            <w:tcW w:w="823" w:type="dxa"/>
            <w:tcBorders>
              <w:top w:val="nil"/>
              <w:left w:val="nil"/>
              <w:bottom w:val="single" w:sz="8" w:space="0" w:color="auto"/>
              <w:right w:val="single" w:sz="8" w:space="0" w:color="auto"/>
            </w:tcBorders>
            <w:shd w:val="clear" w:color="auto" w:fill="auto"/>
            <w:noWrap/>
            <w:hideMark/>
          </w:tcPr>
          <w:p w14:paraId="44182EE2"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25</w:t>
            </w:r>
          </w:p>
        </w:tc>
        <w:tc>
          <w:tcPr>
            <w:tcW w:w="993" w:type="dxa"/>
            <w:tcBorders>
              <w:top w:val="nil"/>
              <w:left w:val="nil"/>
              <w:bottom w:val="single" w:sz="8" w:space="0" w:color="auto"/>
              <w:right w:val="single" w:sz="8" w:space="0" w:color="auto"/>
            </w:tcBorders>
            <w:shd w:val="clear" w:color="auto" w:fill="auto"/>
            <w:noWrap/>
            <w:hideMark/>
          </w:tcPr>
          <w:p w14:paraId="6ECB70A3"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680E684B"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416EB04F"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138</w:t>
            </w:r>
          </w:p>
        </w:tc>
        <w:tc>
          <w:tcPr>
            <w:tcW w:w="5245" w:type="dxa"/>
            <w:tcBorders>
              <w:top w:val="nil"/>
              <w:left w:val="nil"/>
              <w:bottom w:val="single" w:sz="8" w:space="0" w:color="auto"/>
              <w:right w:val="single" w:sz="8" w:space="0" w:color="auto"/>
            </w:tcBorders>
            <w:shd w:val="clear" w:color="auto" w:fill="auto"/>
            <w:noWrap/>
            <w:hideMark/>
          </w:tcPr>
          <w:p w14:paraId="4E6EB059"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Dārza iela pie Jaunās 9a</w:t>
            </w:r>
          </w:p>
        </w:tc>
        <w:tc>
          <w:tcPr>
            <w:tcW w:w="583" w:type="dxa"/>
            <w:tcBorders>
              <w:top w:val="nil"/>
              <w:left w:val="nil"/>
              <w:bottom w:val="single" w:sz="8" w:space="0" w:color="auto"/>
              <w:right w:val="single" w:sz="8" w:space="0" w:color="auto"/>
            </w:tcBorders>
            <w:shd w:val="clear" w:color="auto" w:fill="auto"/>
            <w:noWrap/>
            <w:hideMark/>
          </w:tcPr>
          <w:p w14:paraId="07702485"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58</w:t>
            </w:r>
          </w:p>
        </w:tc>
        <w:tc>
          <w:tcPr>
            <w:tcW w:w="823" w:type="dxa"/>
            <w:tcBorders>
              <w:top w:val="nil"/>
              <w:left w:val="nil"/>
              <w:bottom w:val="single" w:sz="8" w:space="0" w:color="auto"/>
              <w:right w:val="single" w:sz="8" w:space="0" w:color="auto"/>
            </w:tcBorders>
            <w:shd w:val="clear" w:color="auto" w:fill="auto"/>
            <w:noWrap/>
            <w:hideMark/>
          </w:tcPr>
          <w:p w14:paraId="7435C227"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31</w:t>
            </w:r>
          </w:p>
        </w:tc>
        <w:tc>
          <w:tcPr>
            <w:tcW w:w="993" w:type="dxa"/>
            <w:tcBorders>
              <w:top w:val="nil"/>
              <w:left w:val="nil"/>
              <w:bottom w:val="single" w:sz="8" w:space="0" w:color="auto"/>
              <w:right w:val="single" w:sz="8" w:space="0" w:color="auto"/>
            </w:tcBorders>
            <w:shd w:val="clear" w:color="auto" w:fill="auto"/>
            <w:noWrap/>
            <w:hideMark/>
          </w:tcPr>
          <w:p w14:paraId="4D664914"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4CBD3DE3"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0BC3F1E5"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139</w:t>
            </w:r>
          </w:p>
        </w:tc>
        <w:tc>
          <w:tcPr>
            <w:tcW w:w="5245" w:type="dxa"/>
            <w:tcBorders>
              <w:top w:val="nil"/>
              <w:left w:val="nil"/>
              <w:bottom w:val="single" w:sz="8" w:space="0" w:color="auto"/>
              <w:right w:val="single" w:sz="8" w:space="0" w:color="auto"/>
            </w:tcBorders>
            <w:shd w:val="clear" w:color="auto" w:fill="auto"/>
            <w:noWrap/>
            <w:hideMark/>
          </w:tcPr>
          <w:p w14:paraId="7723A033"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Dārza iela 18</w:t>
            </w:r>
          </w:p>
        </w:tc>
        <w:tc>
          <w:tcPr>
            <w:tcW w:w="583" w:type="dxa"/>
            <w:tcBorders>
              <w:top w:val="nil"/>
              <w:left w:val="nil"/>
              <w:bottom w:val="single" w:sz="8" w:space="0" w:color="auto"/>
              <w:right w:val="single" w:sz="8" w:space="0" w:color="auto"/>
            </w:tcBorders>
            <w:shd w:val="clear" w:color="auto" w:fill="auto"/>
            <w:noWrap/>
            <w:hideMark/>
          </w:tcPr>
          <w:p w14:paraId="2CC5C5B5"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46</w:t>
            </w:r>
          </w:p>
        </w:tc>
        <w:tc>
          <w:tcPr>
            <w:tcW w:w="823" w:type="dxa"/>
            <w:tcBorders>
              <w:top w:val="nil"/>
              <w:left w:val="nil"/>
              <w:bottom w:val="single" w:sz="8" w:space="0" w:color="auto"/>
              <w:right w:val="single" w:sz="8" w:space="0" w:color="auto"/>
            </w:tcBorders>
            <w:shd w:val="clear" w:color="auto" w:fill="auto"/>
            <w:noWrap/>
            <w:hideMark/>
          </w:tcPr>
          <w:p w14:paraId="3A3E69ED"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31</w:t>
            </w:r>
          </w:p>
        </w:tc>
        <w:tc>
          <w:tcPr>
            <w:tcW w:w="993" w:type="dxa"/>
            <w:tcBorders>
              <w:top w:val="nil"/>
              <w:left w:val="nil"/>
              <w:bottom w:val="single" w:sz="8" w:space="0" w:color="auto"/>
              <w:right w:val="single" w:sz="8" w:space="0" w:color="auto"/>
            </w:tcBorders>
            <w:shd w:val="clear" w:color="auto" w:fill="auto"/>
            <w:noWrap/>
            <w:hideMark/>
          </w:tcPr>
          <w:p w14:paraId="07727348"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497DA1F2"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12FC182A"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140</w:t>
            </w:r>
          </w:p>
        </w:tc>
        <w:tc>
          <w:tcPr>
            <w:tcW w:w="5245" w:type="dxa"/>
            <w:tcBorders>
              <w:top w:val="nil"/>
              <w:left w:val="nil"/>
              <w:bottom w:val="single" w:sz="8" w:space="0" w:color="auto"/>
              <w:right w:val="single" w:sz="8" w:space="0" w:color="auto"/>
            </w:tcBorders>
            <w:shd w:val="clear" w:color="auto" w:fill="auto"/>
            <w:noWrap/>
            <w:hideMark/>
          </w:tcPr>
          <w:p w14:paraId="6C37CFE8"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Dārza iela 20</w:t>
            </w:r>
          </w:p>
        </w:tc>
        <w:tc>
          <w:tcPr>
            <w:tcW w:w="583" w:type="dxa"/>
            <w:tcBorders>
              <w:top w:val="nil"/>
              <w:left w:val="nil"/>
              <w:bottom w:val="single" w:sz="8" w:space="0" w:color="auto"/>
              <w:right w:val="single" w:sz="8" w:space="0" w:color="auto"/>
            </w:tcBorders>
            <w:shd w:val="clear" w:color="auto" w:fill="auto"/>
            <w:noWrap/>
            <w:hideMark/>
          </w:tcPr>
          <w:p w14:paraId="342FF084"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48</w:t>
            </w:r>
          </w:p>
        </w:tc>
        <w:tc>
          <w:tcPr>
            <w:tcW w:w="823" w:type="dxa"/>
            <w:tcBorders>
              <w:top w:val="nil"/>
              <w:left w:val="nil"/>
              <w:bottom w:val="single" w:sz="8" w:space="0" w:color="auto"/>
              <w:right w:val="single" w:sz="8" w:space="0" w:color="auto"/>
            </w:tcBorders>
            <w:shd w:val="clear" w:color="auto" w:fill="auto"/>
            <w:noWrap/>
            <w:hideMark/>
          </w:tcPr>
          <w:p w14:paraId="2E2ACDE6"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32</w:t>
            </w:r>
          </w:p>
        </w:tc>
        <w:tc>
          <w:tcPr>
            <w:tcW w:w="993" w:type="dxa"/>
            <w:tcBorders>
              <w:top w:val="nil"/>
              <w:left w:val="nil"/>
              <w:bottom w:val="single" w:sz="8" w:space="0" w:color="auto"/>
              <w:right w:val="single" w:sz="8" w:space="0" w:color="auto"/>
            </w:tcBorders>
            <w:shd w:val="clear" w:color="auto" w:fill="auto"/>
            <w:noWrap/>
            <w:hideMark/>
          </w:tcPr>
          <w:p w14:paraId="3B29B125"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2D025F8D"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73BAA205"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141</w:t>
            </w:r>
          </w:p>
        </w:tc>
        <w:tc>
          <w:tcPr>
            <w:tcW w:w="5245" w:type="dxa"/>
            <w:tcBorders>
              <w:top w:val="nil"/>
              <w:left w:val="nil"/>
              <w:bottom w:val="single" w:sz="8" w:space="0" w:color="auto"/>
              <w:right w:val="single" w:sz="8" w:space="0" w:color="auto"/>
            </w:tcBorders>
            <w:shd w:val="clear" w:color="auto" w:fill="auto"/>
            <w:noWrap/>
            <w:hideMark/>
          </w:tcPr>
          <w:p w14:paraId="59E6833D"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Sporta iela Nr.11</w:t>
            </w:r>
          </w:p>
        </w:tc>
        <w:tc>
          <w:tcPr>
            <w:tcW w:w="583" w:type="dxa"/>
            <w:tcBorders>
              <w:top w:val="nil"/>
              <w:left w:val="nil"/>
              <w:bottom w:val="single" w:sz="8" w:space="0" w:color="auto"/>
              <w:right w:val="single" w:sz="8" w:space="0" w:color="auto"/>
            </w:tcBorders>
            <w:shd w:val="clear" w:color="auto" w:fill="auto"/>
            <w:noWrap/>
            <w:hideMark/>
          </w:tcPr>
          <w:p w14:paraId="7B45AAE0"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51</w:t>
            </w:r>
          </w:p>
        </w:tc>
        <w:tc>
          <w:tcPr>
            <w:tcW w:w="823" w:type="dxa"/>
            <w:tcBorders>
              <w:top w:val="nil"/>
              <w:left w:val="nil"/>
              <w:bottom w:val="single" w:sz="8" w:space="0" w:color="auto"/>
              <w:right w:val="single" w:sz="8" w:space="0" w:color="auto"/>
            </w:tcBorders>
            <w:shd w:val="clear" w:color="auto" w:fill="auto"/>
            <w:noWrap/>
            <w:hideMark/>
          </w:tcPr>
          <w:p w14:paraId="3AB94CE9"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34</w:t>
            </w:r>
          </w:p>
        </w:tc>
        <w:tc>
          <w:tcPr>
            <w:tcW w:w="993" w:type="dxa"/>
            <w:tcBorders>
              <w:top w:val="nil"/>
              <w:left w:val="nil"/>
              <w:bottom w:val="single" w:sz="8" w:space="0" w:color="auto"/>
              <w:right w:val="single" w:sz="8" w:space="0" w:color="auto"/>
            </w:tcBorders>
            <w:shd w:val="clear" w:color="auto" w:fill="auto"/>
            <w:noWrap/>
            <w:hideMark/>
          </w:tcPr>
          <w:p w14:paraId="71C85218"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527A79EA"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4F186F60"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142</w:t>
            </w:r>
          </w:p>
        </w:tc>
        <w:tc>
          <w:tcPr>
            <w:tcW w:w="5245" w:type="dxa"/>
            <w:tcBorders>
              <w:top w:val="nil"/>
              <w:left w:val="nil"/>
              <w:bottom w:val="single" w:sz="8" w:space="0" w:color="auto"/>
              <w:right w:val="single" w:sz="8" w:space="0" w:color="auto"/>
            </w:tcBorders>
            <w:shd w:val="clear" w:color="auto" w:fill="auto"/>
            <w:noWrap/>
            <w:hideMark/>
          </w:tcPr>
          <w:p w14:paraId="777596D4"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Sporta iela Nr.12</w:t>
            </w:r>
          </w:p>
        </w:tc>
        <w:tc>
          <w:tcPr>
            <w:tcW w:w="583" w:type="dxa"/>
            <w:tcBorders>
              <w:top w:val="nil"/>
              <w:left w:val="nil"/>
              <w:bottom w:val="single" w:sz="8" w:space="0" w:color="auto"/>
              <w:right w:val="single" w:sz="8" w:space="0" w:color="auto"/>
            </w:tcBorders>
            <w:shd w:val="clear" w:color="auto" w:fill="auto"/>
            <w:noWrap/>
            <w:hideMark/>
          </w:tcPr>
          <w:p w14:paraId="752844DD"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103</w:t>
            </w:r>
          </w:p>
        </w:tc>
        <w:tc>
          <w:tcPr>
            <w:tcW w:w="823" w:type="dxa"/>
            <w:tcBorders>
              <w:top w:val="nil"/>
              <w:left w:val="nil"/>
              <w:bottom w:val="single" w:sz="8" w:space="0" w:color="auto"/>
              <w:right w:val="single" w:sz="8" w:space="0" w:color="auto"/>
            </w:tcBorders>
            <w:shd w:val="clear" w:color="auto" w:fill="auto"/>
            <w:noWrap/>
            <w:hideMark/>
          </w:tcPr>
          <w:p w14:paraId="24E6CA3F"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69</w:t>
            </w:r>
          </w:p>
        </w:tc>
        <w:tc>
          <w:tcPr>
            <w:tcW w:w="993" w:type="dxa"/>
            <w:tcBorders>
              <w:top w:val="nil"/>
              <w:left w:val="nil"/>
              <w:bottom w:val="single" w:sz="8" w:space="0" w:color="auto"/>
              <w:right w:val="single" w:sz="8" w:space="0" w:color="auto"/>
            </w:tcBorders>
            <w:shd w:val="clear" w:color="auto" w:fill="auto"/>
            <w:noWrap/>
            <w:hideMark/>
          </w:tcPr>
          <w:p w14:paraId="44E9A562"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08688C34" w14:textId="77777777" w:rsidTr="009D70E2">
        <w:trPr>
          <w:trHeight w:val="645"/>
        </w:trPr>
        <w:tc>
          <w:tcPr>
            <w:tcW w:w="642" w:type="dxa"/>
            <w:tcBorders>
              <w:top w:val="nil"/>
              <w:left w:val="single" w:sz="8" w:space="0" w:color="auto"/>
              <w:bottom w:val="single" w:sz="8" w:space="0" w:color="auto"/>
              <w:right w:val="single" w:sz="8" w:space="0" w:color="auto"/>
            </w:tcBorders>
            <w:shd w:val="clear" w:color="auto" w:fill="auto"/>
            <w:noWrap/>
            <w:hideMark/>
          </w:tcPr>
          <w:p w14:paraId="3FA3F3A1"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143</w:t>
            </w:r>
          </w:p>
        </w:tc>
        <w:tc>
          <w:tcPr>
            <w:tcW w:w="5245" w:type="dxa"/>
            <w:tcBorders>
              <w:top w:val="nil"/>
              <w:left w:val="nil"/>
              <w:bottom w:val="single" w:sz="8" w:space="0" w:color="auto"/>
              <w:right w:val="single" w:sz="8" w:space="0" w:color="auto"/>
            </w:tcBorders>
            <w:shd w:val="clear" w:color="auto" w:fill="auto"/>
            <w:noWrap/>
            <w:hideMark/>
          </w:tcPr>
          <w:p w14:paraId="0FC6375D"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 xml:space="preserve">Sporta iela pie </w:t>
            </w:r>
            <w:proofErr w:type="spellStart"/>
            <w:r w:rsidRPr="00A56F78">
              <w:rPr>
                <w:rFonts w:ascii="Times New Roman" w:eastAsia="Times New Roman" w:hAnsi="Times New Roman" w:cs="Times New Roman"/>
                <w:sz w:val="24"/>
                <w:szCs w:val="24"/>
                <w:lang w:eastAsia="lv-LV"/>
              </w:rPr>
              <w:t>terit.Jūras</w:t>
            </w:r>
            <w:proofErr w:type="spellEnd"/>
            <w:r w:rsidRPr="00A56F78">
              <w:rPr>
                <w:rFonts w:ascii="Times New Roman" w:eastAsia="Times New Roman" w:hAnsi="Times New Roman" w:cs="Times New Roman"/>
                <w:sz w:val="24"/>
                <w:szCs w:val="24"/>
                <w:lang w:eastAsia="lv-LV"/>
              </w:rPr>
              <w:t xml:space="preserve"> iela nr.39 (pie krustojuma ar Jūras ielu)</w:t>
            </w:r>
          </w:p>
        </w:tc>
        <w:tc>
          <w:tcPr>
            <w:tcW w:w="583" w:type="dxa"/>
            <w:tcBorders>
              <w:top w:val="nil"/>
              <w:left w:val="nil"/>
              <w:bottom w:val="single" w:sz="8" w:space="0" w:color="auto"/>
              <w:right w:val="single" w:sz="8" w:space="0" w:color="auto"/>
            </w:tcBorders>
            <w:shd w:val="clear" w:color="auto" w:fill="auto"/>
            <w:noWrap/>
            <w:hideMark/>
          </w:tcPr>
          <w:p w14:paraId="4246B663"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146</w:t>
            </w:r>
          </w:p>
        </w:tc>
        <w:tc>
          <w:tcPr>
            <w:tcW w:w="823" w:type="dxa"/>
            <w:tcBorders>
              <w:top w:val="nil"/>
              <w:left w:val="nil"/>
              <w:bottom w:val="single" w:sz="8" w:space="0" w:color="auto"/>
              <w:right w:val="single" w:sz="8" w:space="0" w:color="auto"/>
            </w:tcBorders>
            <w:shd w:val="clear" w:color="auto" w:fill="auto"/>
            <w:noWrap/>
            <w:hideMark/>
          </w:tcPr>
          <w:p w14:paraId="2DCFD85F"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95</w:t>
            </w:r>
          </w:p>
        </w:tc>
        <w:tc>
          <w:tcPr>
            <w:tcW w:w="993" w:type="dxa"/>
            <w:tcBorders>
              <w:top w:val="nil"/>
              <w:left w:val="nil"/>
              <w:bottom w:val="single" w:sz="8" w:space="0" w:color="auto"/>
              <w:right w:val="single" w:sz="8" w:space="0" w:color="auto"/>
            </w:tcBorders>
            <w:shd w:val="clear" w:color="auto" w:fill="auto"/>
            <w:noWrap/>
            <w:hideMark/>
          </w:tcPr>
          <w:p w14:paraId="19AC7747"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7D2F5436"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2DD75D37"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144</w:t>
            </w:r>
          </w:p>
        </w:tc>
        <w:tc>
          <w:tcPr>
            <w:tcW w:w="5245" w:type="dxa"/>
            <w:tcBorders>
              <w:top w:val="nil"/>
              <w:left w:val="nil"/>
              <w:bottom w:val="single" w:sz="8" w:space="0" w:color="auto"/>
              <w:right w:val="single" w:sz="8" w:space="0" w:color="auto"/>
            </w:tcBorders>
            <w:shd w:val="clear" w:color="000000" w:fill="FFFF00"/>
            <w:noWrap/>
            <w:hideMark/>
          </w:tcPr>
          <w:p w14:paraId="3A1FD4E8"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Sporta iela nr.2</w:t>
            </w:r>
          </w:p>
        </w:tc>
        <w:tc>
          <w:tcPr>
            <w:tcW w:w="583" w:type="dxa"/>
            <w:tcBorders>
              <w:top w:val="nil"/>
              <w:left w:val="nil"/>
              <w:bottom w:val="single" w:sz="8" w:space="0" w:color="auto"/>
              <w:right w:val="single" w:sz="8" w:space="0" w:color="auto"/>
            </w:tcBorders>
            <w:shd w:val="clear" w:color="auto" w:fill="auto"/>
            <w:noWrap/>
            <w:hideMark/>
          </w:tcPr>
          <w:p w14:paraId="72379E85"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88</w:t>
            </w:r>
          </w:p>
        </w:tc>
        <w:tc>
          <w:tcPr>
            <w:tcW w:w="823" w:type="dxa"/>
            <w:tcBorders>
              <w:top w:val="nil"/>
              <w:left w:val="nil"/>
              <w:bottom w:val="single" w:sz="8" w:space="0" w:color="auto"/>
              <w:right w:val="single" w:sz="8" w:space="0" w:color="auto"/>
            </w:tcBorders>
            <w:shd w:val="clear" w:color="auto" w:fill="auto"/>
            <w:noWrap/>
            <w:hideMark/>
          </w:tcPr>
          <w:p w14:paraId="5AC95724"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55</w:t>
            </w:r>
          </w:p>
        </w:tc>
        <w:tc>
          <w:tcPr>
            <w:tcW w:w="993" w:type="dxa"/>
            <w:tcBorders>
              <w:top w:val="nil"/>
              <w:left w:val="nil"/>
              <w:bottom w:val="single" w:sz="8" w:space="0" w:color="auto"/>
              <w:right w:val="single" w:sz="8" w:space="0" w:color="auto"/>
            </w:tcBorders>
            <w:shd w:val="clear" w:color="auto" w:fill="auto"/>
            <w:noWrap/>
            <w:hideMark/>
          </w:tcPr>
          <w:p w14:paraId="7920DF9C"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420319CD"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1BBE953A"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145</w:t>
            </w:r>
          </w:p>
        </w:tc>
        <w:tc>
          <w:tcPr>
            <w:tcW w:w="5245" w:type="dxa"/>
            <w:tcBorders>
              <w:top w:val="nil"/>
              <w:left w:val="nil"/>
              <w:bottom w:val="single" w:sz="8" w:space="0" w:color="auto"/>
              <w:right w:val="single" w:sz="8" w:space="0" w:color="auto"/>
            </w:tcBorders>
            <w:shd w:val="clear" w:color="auto" w:fill="auto"/>
            <w:noWrap/>
            <w:hideMark/>
          </w:tcPr>
          <w:p w14:paraId="796FA46A"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Dzirnavu iela nr.3</w:t>
            </w:r>
          </w:p>
        </w:tc>
        <w:tc>
          <w:tcPr>
            <w:tcW w:w="583" w:type="dxa"/>
            <w:tcBorders>
              <w:top w:val="nil"/>
              <w:left w:val="nil"/>
              <w:bottom w:val="single" w:sz="8" w:space="0" w:color="auto"/>
              <w:right w:val="single" w:sz="8" w:space="0" w:color="auto"/>
            </w:tcBorders>
            <w:shd w:val="clear" w:color="auto" w:fill="auto"/>
            <w:noWrap/>
            <w:hideMark/>
          </w:tcPr>
          <w:p w14:paraId="4B036840"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18</w:t>
            </w:r>
          </w:p>
        </w:tc>
        <w:tc>
          <w:tcPr>
            <w:tcW w:w="823" w:type="dxa"/>
            <w:tcBorders>
              <w:top w:val="nil"/>
              <w:left w:val="nil"/>
              <w:bottom w:val="single" w:sz="8" w:space="0" w:color="auto"/>
              <w:right w:val="single" w:sz="8" w:space="0" w:color="auto"/>
            </w:tcBorders>
            <w:shd w:val="clear" w:color="auto" w:fill="auto"/>
            <w:noWrap/>
            <w:hideMark/>
          </w:tcPr>
          <w:p w14:paraId="5CC32EE6"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18</w:t>
            </w:r>
          </w:p>
        </w:tc>
        <w:tc>
          <w:tcPr>
            <w:tcW w:w="993" w:type="dxa"/>
            <w:tcBorders>
              <w:top w:val="nil"/>
              <w:left w:val="nil"/>
              <w:bottom w:val="single" w:sz="8" w:space="0" w:color="auto"/>
              <w:right w:val="single" w:sz="8" w:space="0" w:color="auto"/>
            </w:tcBorders>
            <w:shd w:val="clear" w:color="auto" w:fill="auto"/>
            <w:noWrap/>
            <w:hideMark/>
          </w:tcPr>
          <w:p w14:paraId="46EB0A9E"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2DA1FF63"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0C01B57A"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146</w:t>
            </w:r>
          </w:p>
        </w:tc>
        <w:tc>
          <w:tcPr>
            <w:tcW w:w="5245" w:type="dxa"/>
            <w:tcBorders>
              <w:top w:val="nil"/>
              <w:left w:val="nil"/>
              <w:bottom w:val="single" w:sz="8" w:space="0" w:color="auto"/>
              <w:right w:val="single" w:sz="8" w:space="0" w:color="auto"/>
            </w:tcBorders>
            <w:shd w:val="clear" w:color="auto" w:fill="auto"/>
            <w:noWrap/>
            <w:hideMark/>
          </w:tcPr>
          <w:p w14:paraId="389BC14B"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Dzirnavu iela nr.5</w:t>
            </w:r>
          </w:p>
        </w:tc>
        <w:tc>
          <w:tcPr>
            <w:tcW w:w="583" w:type="dxa"/>
            <w:tcBorders>
              <w:top w:val="nil"/>
              <w:left w:val="nil"/>
              <w:bottom w:val="single" w:sz="8" w:space="0" w:color="auto"/>
              <w:right w:val="single" w:sz="8" w:space="0" w:color="auto"/>
            </w:tcBorders>
            <w:shd w:val="clear" w:color="auto" w:fill="auto"/>
            <w:noWrap/>
            <w:hideMark/>
          </w:tcPr>
          <w:p w14:paraId="4A532805"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18</w:t>
            </w:r>
          </w:p>
        </w:tc>
        <w:tc>
          <w:tcPr>
            <w:tcW w:w="823" w:type="dxa"/>
            <w:tcBorders>
              <w:top w:val="nil"/>
              <w:left w:val="nil"/>
              <w:bottom w:val="single" w:sz="8" w:space="0" w:color="auto"/>
              <w:right w:val="single" w:sz="8" w:space="0" w:color="auto"/>
            </w:tcBorders>
            <w:shd w:val="clear" w:color="auto" w:fill="auto"/>
            <w:noWrap/>
            <w:hideMark/>
          </w:tcPr>
          <w:p w14:paraId="7333367C"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18</w:t>
            </w:r>
          </w:p>
        </w:tc>
        <w:tc>
          <w:tcPr>
            <w:tcW w:w="993" w:type="dxa"/>
            <w:tcBorders>
              <w:top w:val="nil"/>
              <w:left w:val="nil"/>
              <w:bottom w:val="single" w:sz="8" w:space="0" w:color="auto"/>
              <w:right w:val="single" w:sz="8" w:space="0" w:color="auto"/>
            </w:tcBorders>
            <w:shd w:val="clear" w:color="auto" w:fill="auto"/>
            <w:noWrap/>
            <w:hideMark/>
          </w:tcPr>
          <w:p w14:paraId="0EBE17C1"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05E23B08"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3ACF3C40"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147</w:t>
            </w:r>
          </w:p>
        </w:tc>
        <w:tc>
          <w:tcPr>
            <w:tcW w:w="5245" w:type="dxa"/>
            <w:tcBorders>
              <w:top w:val="nil"/>
              <w:left w:val="nil"/>
              <w:bottom w:val="single" w:sz="8" w:space="0" w:color="auto"/>
              <w:right w:val="single" w:sz="8" w:space="0" w:color="auto"/>
            </w:tcBorders>
            <w:shd w:val="clear" w:color="auto" w:fill="auto"/>
            <w:noWrap/>
            <w:hideMark/>
          </w:tcPr>
          <w:p w14:paraId="3B47416F"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Dzirnavu iela 1- noliktava</w:t>
            </w:r>
          </w:p>
        </w:tc>
        <w:tc>
          <w:tcPr>
            <w:tcW w:w="583" w:type="dxa"/>
            <w:tcBorders>
              <w:top w:val="nil"/>
              <w:left w:val="nil"/>
              <w:bottom w:val="single" w:sz="8" w:space="0" w:color="auto"/>
              <w:right w:val="single" w:sz="8" w:space="0" w:color="auto"/>
            </w:tcBorders>
            <w:shd w:val="clear" w:color="auto" w:fill="auto"/>
            <w:noWrap/>
            <w:hideMark/>
          </w:tcPr>
          <w:p w14:paraId="37A62587"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20</w:t>
            </w:r>
          </w:p>
        </w:tc>
        <w:tc>
          <w:tcPr>
            <w:tcW w:w="823" w:type="dxa"/>
            <w:tcBorders>
              <w:top w:val="nil"/>
              <w:left w:val="nil"/>
              <w:bottom w:val="single" w:sz="8" w:space="0" w:color="auto"/>
              <w:right w:val="single" w:sz="8" w:space="0" w:color="auto"/>
            </w:tcBorders>
            <w:shd w:val="clear" w:color="auto" w:fill="auto"/>
            <w:noWrap/>
            <w:hideMark/>
          </w:tcPr>
          <w:p w14:paraId="7BFA7C96"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20</w:t>
            </w:r>
          </w:p>
        </w:tc>
        <w:tc>
          <w:tcPr>
            <w:tcW w:w="993" w:type="dxa"/>
            <w:tcBorders>
              <w:top w:val="nil"/>
              <w:left w:val="nil"/>
              <w:bottom w:val="single" w:sz="8" w:space="0" w:color="auto"/>
              <w:right w:val="single" w:sz="8" w:space="0" w:color="auto"/>
            </w:tcBorders>
            <w:shd w:val="clear" w:color="auto" w:fill="auto"/>
            <w:noWrap/>
            <w:hideMark/>
          </w:tcPr>
          <w:p w14:paraId="538A90CF"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5A4EB8CE"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52FF4F9D"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148</w:t>
            </w:r>
          </w:p>
        </w:tc>
        <w:tc>
          <w:tcPr>
            <w:tcW w:w="5245" w:type="dxa"/>
            <w:tcBorders>
              <w:top w:val="nil"/>
              <w:left w:val="nil"/>
              <w:bottom w:val="single" w:sz="8" w:space="0" w:color="auto"/>
              <w:right w:val="single" w:sz="8" w:space="0" w:color="auto"/>
            </w:tcBorders>
            <w:shd w:val="clear" w:color="auto" w:fill="auto"/>
            <w:noWrap/>
            <w:hideMark/>
          </w:tcPr>
          <w:p w14:paraId="279E0C3C"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Pils iela pret Dzirnavu 4</w:t>
            </w:r>
          </w:p>
        </w:tc>
        <w:tc>
          <w:tcPr>
            <w:tcW w:w="583" w:type="dxa"/>
            <w:tcBorders>
              <w:top w:val="nil"/>
              <w:left w:val="nil"/>
              <w:bottom w:val="single" w:sz="8" w:space="0" w:color="auto"/>
              <w:right w:val="single" w:sz="8" w:space="0" w:color="auto"/>
            </w:tcBorders>
            <w:shd w:val="clear" w:color="auto" w:fill="auto"/>
            <w:noWrap/>
            <w:hideMark/>
          </w:tcPr>
          <w:p w14:paraId="7548173C"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27</w:t>
            </w:r>
          </w:p>
        </w:tc>
        <w:tc>
          <w:tcPr>
            <w:tcW w:w="823" w:type="dxa"/>
            <w:tcBorders>
              <w:top w:val="nil"/>
              <w:left w:val="nil"/>
              <w:bottom w:val="single" w:sz="8" w:space="0" w:color="auto"/>
              <w:right w:val="single" w:sz="8" w:space="0" w:color="auto"/>
            </w:tcBorders>
            <w:shd w:val="clear" w:color="auto" w:fill="auto"/>
            <w:noWrap/>
            <w:hideMark/>
          </w:tcPr>
          <w:p w14:paraId="69B056E6"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25</w:t>
            </w:r>
          </w:p>
        </w:tc>
        <w:tc>
          <w:tcPr>
            <w:tcW w:w="993" w:type="dxa"/>
            <w:tcBorders>
              <w:top w:val="nil"/>
              <w:left w:val="nil"/>
              <w:bottom w:val="single" w:sz="8" w:space="0" w:color="auto"/>
              <w:right w:val="single" w:sz="8" w:space="0" w:color="auto"/>
            </w:tcBorders>
            <w:shd w:val="clear" w:color="auto" w:fill="auto"/>
            <w:noWrap/>
            <w:hideMark/>
          </w:tcPr>
          <w:p w14:paraId="2D02AA5F"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42F14802"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19149CD1"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149</w:t>
            </w:r>
          </w:p>
        </w:tc>
        <w:tc>
          <w:tcPr>
            <w:tcW w:w="5245" w:type="dxa"/>
            <w:tcBorders>
              <w:top w:val="nil"/>
              <w:left w:val="nil"/>
              <w:bottom w:val="single" w:sz="8" w:space="0" w:color="auto"/>
              <w:right w:val="single" w:sz="8" w:space="0" w:color="auto"/>
            </w:tcBorders>
            <w:shd w:val="clear" w:color="auto" w:fill="auto"/>
            <w:noWrap/>
            <w:hideMark/>
          </w:tcPr>
          <w:p w14:paraId="46D0B992"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Pils iela 4</w:t>
            </w:r>
          </w:p>
        </w:tc>
        <w:tc>
          <w:tcPr>
            <w:tcW w:w="583" w:type="dxa"/>
            <w:tcBorders>
              <w:top w:val="nil"/>
              <w:left w:val="nil"/>
              <w:bottom w:val="single" w:sz="8" w:space="0" w:color="auto"/>
              <w:right w:val="single" w:sz="8" w:space="0" w:color="auto"/>
            </w:tcBorders>
            <w:shd w:val="clear" w:color="auto" w:fill="auto"/>
            <w:noWrap/>
            <w:hideMark/>
          </w:tcPr>
          <w:p w14:paraId="506BDFFE"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27</w:t>
            </w:r>
          </w:p>
        </w:tc>
        <w:tc>
          <w:tcPr>
            <w:tcW w:w="823" w:type="dxa"/>
            <w:tcBorders>
              <w:top w:val="nil"/>
              <w:left w:val="nil"/>
              <w:bottom w:val="single" w:sz="8" w:space="0" w:color="auto"/>
              <w:right w:val="single" w:sz="8" w:space="0" w:color="auto"/>
            </w:tcBorders>
            <w:shd w:val="clear" w:color="auto" w:fill="auto"/>
            <w:noWrap/>
            <w:hideMark/>
          </w:tcPr>
          <w:p w14:paraId="557CF7D4"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25</w:t>
            </w:r>
          </w:p>
        </w:tc>
        <w:tc>
          <w:tcPr>
            <w:tcW w:w="993" w:type="dxa"/>
            <w:tcBorders>
              <w:top w:val="nil"/>
              <w:left w:val="nil"/>
              <w:bottom w:val="single" w:sz="8" w:space="0" w:color="auto"/>
              <w:right w:val="single" w:sz="8" w:space="0" w:color="auto"/>
            </w:tcBorders>
            <w:shd w:val="clear" w:color="auto" w:fill="auto"/>
            <w:noWrap/>
            <w:hideMark/>
          </w:tcPr>
          <w:p w14:paraId="363C50B7"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27A5B8C1"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3D64522A"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150</w:t>
            </w:r>
          </w:p>
        </w:tc>
        <w:tc>
          <w:tcPr>
            <w:tcW w:w="5245" w:type="dxa"/>
            <w:tcBorders>
              <w:top w:val="nil"/>
              <w:left w:val="nil"/>
              <w:bottom w:val="single" w:sz="8" w:space="0" w:color="auto"/>
              <w:right w:val="single" w:sz="8" w:space="0" w:color="auto"/>
            </w:tcBorders>
            <w:shd w:val="clear" w:color="auto" w:fill="auto"/>
            <w:noWrap/>
            <w:hideMark/>
          </w:tcPr>
          <w:p w14:paraId="4CB0DC24"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Pils iela 6</w:t>
            </w:r>
          </w:p>
        </w:tc>
        <w:tc>
          <w:tcPr>
            <w:tcW w:w="583" w:type="dxa"/>
            <w:tcBorders>
              <w:top w:val="nil"/>
              <w:left w:val="nil"/>
              <w:bottom w:val="single" w:sz="8" w:space="0" w:color="auto"/>
              <w:right w:val="single" w:sz="8" w:space="0" w:color="auto"/>
            </w:tcBorders>
            <w:shd w:val="clear" w:color="auto" w:fill="auto"/>
            <w:noWrap/>
            <w:hideMark/>
          </w:tcPr>
          <w:p w14:paraId="37FA2479"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21</w:t>
            </w:r>
          </w:p>
        </w:tc>
        <w:tc>
          <w:tcPr>
            <w:tcW w:w="823" w:type="dxa"/>
            <w:tcBorders>
              <w:top w:val="nil"/>
              <w:left w:val="nil"/>
              <w:bottom w:val="single" w:sz="8" w:space="0" w:color="auto"/>
              <w:right w:val="single" w:sz="8" w:space="0" w:color="auto"/>
            </w:tcBorders>
            <w:shd w:val="clear" w:color="auto" w:fill="auto"/>
            <w:noWrap/>
            <w:hideMark/>
          </w:tcPr>
          <w:p w14:paraId="1256162B"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19</w:t>
            </w:r>
          </w:p>
        </w:tc>
        <w:tc>
          <w:tcPr>
            <w:tcW w:w="993" w:type="dxa"/>
            <w:tcBorders>
              <w:top w:val="nil"/>
              <w:left w:val="nil"/>
              <w:bottom w:val="single" w:sz="8" w:space="0" w:color="auto"/>
              <w:right w:val="single" w:sz="8" w:space="0" w:color="auto"/>
            </w:tcBorders>
            <w:shd w:val="clear" w:color="auto" w:fill="auto"/>
            <w:noWrap/>
            <w:hideMark/>
          </w:tcPr>
          <w:p w14:paraId="0B9D2BCB"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4A898A6D"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1BAD8BD2"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151</w:t>
            </w:r>
          </w:p>
        </w:tc>
        <w:tc>
          <w:tcPr>
            <w:tcW w:w="5245" w:type="dxa"/>
            <w:tcBorders>
              <w:top w:val="nil"/>
              <w:left w:val="nil"/>
              <w:bottom w:val="single" w:sz="8" w:space="0" w:color="auto"/>
              <w:right w:val="single" w:sz="8" w:space="0" w:color="auto"/>
            </w:tcBorders>
            <w:shd w:val="clear" w:color="auto" w:fill="auto"/>
            <w:noWrap/>
            <w:hideMark/>
          </w:tcPr>
          <w:p w14:paraId="6BD9CA9B"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Pils iela 1</w:t>
            </w:r>
          </w:p>
        </w:tc>
        <w:tc>
          <w:tcPr>
            <w:tcW w:w="583" w:type="dxa"/>
            <w:tcBorders>
              <w:top w:val="nil"/>
              <w:left w:val="nil"/>
              <w:bottom w:val="single" w:sz="8" w:space="0" w:color="auto"/>
              <w:right w:val="single" w:sz="8" w:space="0" w:color="auto"/>
            </w:tcBorders>
            <w:shd w:val="clear" w:color="auto" w:fill="auto"/>
            <w:noWrap/>
            <w:hideMark/>
          </w:tcPr>
          <w:p w14:paraId="1D3E9BEA"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16</w:t>
            </w:r>
          </w:p>
        </w:tc>
        <w:tc>
          <w:tcPr>
            <w:tcW w:w="823" w:type="dxa"/>
            <w:tcBorders>
              <w:top w:val="nil"/>
              <w:left w:val="nil"/>
              <w:bottom w:val="single" w:sz="8" w:space="0" w:color="auto"/>
              <w:right w:val="single" w:sz="8" w:space="0" w:color="auto"/>
            </w:tcBorders>
            <w:shd w:val="clear" w:color="auto" w:fill="auto"/>
            <w:noWrap/>
            <w:hideMark/>
          </w:tcPr>
          <w:p w14:paraId="05F02060"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17</w:t>
            </w:r>
          </w:p>
        </w:tc>
        <w:tc>
          <w:tcPr>
            <w:tcW w:w="993" w:type="dxa"/>
            <w:tcBorders>
              <w:top w:val="nil"/>
              <w:left w:val="nil"/>
              <w:bottom w:val="single" w:sz="8" w:space="0" w:color="auto"/>
              <w:right w:val="single" w:sz="8" w:space="0" w:color="auto"/>
            </w:tcBorders>
            <w:shd w:val="clear" w:color="auto" w:fill="auto"/>
            <w:noWrap/>
            <w:hideMark/>
          </w:tcPr>
          <w:p w14:paraId="6816B779"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62FE0AA2"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19905FE7"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152</w:t>
            </w:r>
          </w:p>
        </w:tc>
        <w:tc>
          <w:tcPr>
            <w:tcW w:w="5245" w:type="dxa"/>
            <w:tcBorders>
              <w:top w:val="nil"/>
              <w:left w:val="nil"/>
              <w:bottom w:val="single" w:sz="8" w:space="0" w:color="auto"/>
              <w:right w:val="single" w:sz="8" w:space="0" w:color="auto"/>
            </w:tcBorders>
            <w:shd w:val="clear" w:color="auto" w:fill="auto"/>
            <w:noWrap/>
            <w:hideMark/>
          </w:tcPr>
          <w:p w14:paraId="52BBCE66"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Ezera iela nr.1</w:t>
            </w:r>
          </w:p>
        </w:tc>
        <w:tc>
          <w:tcPr>
            <w:tcW w:w="583" w:type="dxa"/>
            <w:tcBorders>
              <w:top w:val="nil"/>
              <w:left w:val="nil"/>
              <w:bottom w:val="single" w:sz="8" w:space="0" w:color="auto"/>
              <w:right w:val="single" w:sz="8" w:space="0" w:color="auto"/>
            </w:tcBorders>
            <w:shd w:val="clear" w:color="auto" w:fill="auto"/>
            <w:noWrap/>
            <w:hideMark/>
          </w:tcPr>
          <w:p w14:paraId="09EA02B7"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38</w:t>
            </w:r>
          </w:p>
        </w:tc>
        <w:tc>
          <w:tcPr>
            <w:tcW w:w="823" w:type="dxa"/>
            <w:tcBorders>
              <w:top w:val="nil"/>
              <w:left w:val="nil"/>
              <w:bottom w:val="single" w:sz="8" w:space="0" w:color="auto"/>
              <w:right w:val="single" w:sz="8" w:space="0" w:color="auto"/>
            </w:tcBorders>
            <w:shd w:val="clear" w:color="auto" w:fill="auto"/>
            <w:noWrap/>
            <w:hideMark/>
          </w:tcPr>
          <w:p w14:paraId="7176C9EB"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24</w:t>
            </w:r>
          </w:p>
        </w:tc>
        <w:tc>
          <w:tcPr>
            <w:tcW w:w="993" w:type="dxa"/>
            <w:tcBorders>
              <w:top w:val="nil"/>
              <w:left w:val="nil"/>
              <w:bottom w:val="single" w:sz="8" w:space="0" w:color="auto"/>
              <w:right w:val="single" w:sz="8" w:space="0" w:color="auto"/>
            </w:tcBorders>
            <w:shd w:val="clear" w:color="auto" w:fill="auto"/>
            <w:noWrap/>
            <w:hideMark/>
          </w:tcPr>
          <w:p w14:paraId="752D3959"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6D9BB9AD"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46EADA11"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153</w:t>
            </w:r>
          </w:p>
        </w:tc>
        <w:tc>
          <w:tcPr>
            <w:tcW w:w="5245" w:type="dxa"/>
            <w:tcBorders>
              <w:top w:val="nil"/>
              <w:left w:val="nil"/>
              <w:bottom w:val="nil"/>
              <w:right w:val="single" w:sz="8" w:space="0" w:color="auto"/>
            </w:tcBorders>
            <w:shd w:val="clear" w:color="auto" w:fill="auto"/>
            <w:noWrap/>
            <w:hideMark/>
          </w:tcPr>
          <w:p w14:paraId="3ABCA9A0"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Lauku iela pie Rīgas 5</w:t>
            </w:r>
          </w:p>
        </w:tc>
        <w:tc>
          <w:tcPr>
            <w:tcW w:w="583" w:type="dxa"/>
            <w:tcBorders>
              <w:top w:val="nil"/>
              <w:left w:val="nil"/>
              <w:bottom w:val="nil"/>
              <w:right w:val="single" w:sz="8" w:space="0" w:color="auto"/>
            </w:tcBorders>
            <w:shd w:val="clear" w:color="auto" w:fill="auto"/>
            <w:noWrap/>
            <w:hideMark/>
          </w:tcPr>
          <w:p w14:paraId="72C424BB"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25</w:t>
            </w:r>
          </w:p>
        </w:tc>
        <w:tc>
          <w:tcPr>
            <w:tcW w:w="823" w:type="dxa"/>
            <w:tcBorders>
              <w:top w:val="nil"/>
              <w:left w:val="nil"/>
              <w:bottom w:val="single" w:sz="8" w:space="0" w:color="auto"/>
              <w:right w:val="single" w:sz="8" w:space="0" w:color="auto"/>
            </w:tcBorders>
            <w:shd w:val="clear" w:color="auto" w:fill="auto"/>
            <w:noWrap/>
            <w:hideMark/>
          </w:tcPr>
          <w:p w14:paraId="69C21051"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34</w:t>
            </w:r>
          </w:p>
        </w:tc>
        <w:tc>
          <w:tcPr>
            <w:tcW w:w="993" w:type="dxa"/>
            <w:tcBorders>
              <w:top w:val="nil"/>
              <w:left w:val="nil"/>
              <w:bottom w:val="single" w:sz="8" w:space="0" w:color="auto"/>
              <w:right w:val="single" w:sz="8" w:space="0" w:color="auto"/>
            </w:tcBorders>
            <w:shd w:val="clear" w:color="auto" w:fill="auto"/>
            <w:noWrap/>
            <w:hideMark/>
          </w:tcPr>
          <w:p w14:paraId="54F8F354"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196FDC2A"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0A2F0BBA"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154</w:t>
            </w:r>
          </w:p>
        </w:tc>
        <w:tc>
          <w:tcPr>
            <w:tcW w:w="5245" w:type="dxa"/>
            <w:tcBorders>
              <w:top w:val="single" w:sz="8" w:space="0" w:color="auto"/>
              <w:left w:val="nil"/>
              <w:bottom w:val="single" w:sz="8" w:space="0" w:color="auto"/>
              <w:right w:val="single" w:sz="8" w:space="0" w:color="auto"/>
            </w:tcBorders>
            <w:shd w:val="clear" w:color="auto" w:fill="auto"/>
            <w:noWrap/>
            <w:hideMark/>
          </w:tcPr>
          <w:p w14:paraId="49E18502"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Lauku iela pie Rīgas ielas nr.3</w:t>
            </w:r>
          </w:p>
        </w:tc>
        <w:tc>
          <w:tcPr>
            <w:tcW w:w="583" w:type="dxa"/>
            <w:tcBorders>
              <w:top w:val="single" w:sz="8" w:space="0" w:color="auto"/>
              <w:left w:val="nil"/>
              <w:bottom w:val="single" w:sz="8" w:space="0" w:color="auto"/>
              <w:right w:val="single" w:sz="8" w:space="0" w:color="auto"/>
            </w:tcBorders>
            <w:shd w:val="clear" w:color="auto" w:fill="auto"/>
            <w:noWrap/>
            <w:hideMark/>
          </w:tcPr>
          <w:p w14:paraId="6BB87E88"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63</w:t>
            </w:r>
          </w:p>
        </w:tc>
        <w:tc>
          <w:tcPr>
            <w:tcW w:w="823" w:type="dxa"/>
            <w:tcBorders>
              <w:top w:val="nil"/>
              <w:left w:val="nil"/>
              <w:bottom w:val="single" w:sz="8" w:space="0" w:color="auto"/>
              <w:right w:val="single" w:sz="8" w:space="0" w:color="auto"/>
            </w:tcBorders>
            <w:shd w:val="clear" w:color="auto" w:fill="auto"/>
            <w:noWrap/>
            <w:hideMark/>
          </w:tcPr>
          <w:p w14:paraId="1FDB1B53"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42</w:t>
            </w:r>
          </w:p>
        </w:tc>
        <w:tc>
          <w:tcPr>
            <w:tcW w:w="993" w:type="dxa"/>
            <w:tcBorders>
              <w:top w:val="nil"/>
              <w:left w:val="nil"/>
              <w:bottom w:val="single" w:sz="8" w:space="0" w:color="auto"/>
              <w:right w:val="single" w:sz="8" w:space="0" w:color="auto"/>
            </w:tcBorders>
            <w:shd w:val="clear" w:color="auto" w:fill="auto"/>
            <w:noWrap/>
            <w:hideMark/>
          </w:tcPr>
          <w:p w14:paraId="33B3F2A1"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275C0D60"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735DEA48"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155</w:t>
            </w:r>
          </w:p>
        </w:tc>
        <w:tc>
          <w:tcPr>
            <w:tcW w:w="5245" w:type="dxa"/>
            <w:tcBorders>
              <w:top w:val="nil"/>
              <w:left w:val="nil"/>
              <w:bottom w:val="single" w:sz="8" w:space="0" w:color="auto"/>
              <w:right w:val="single" w:sz="8" w:space="0" w:color="auto"/>
            </w:tcBorders>
            <w:shd w:val="clear" w:color="auto" w:fill="auto"/>
            <w:noWrap/>
            <w:hideMark/>
          </w:tcPr>
          <w:p w14:paraId="74F1C0BE"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Zāles iela nr.1</w:t>
            </w:r>
          </w:p>
        </w:tc>
        <w:tc>
          <w:tcPr>
            <w:tcW w:w="583" w:type="dxa"/>
            <w:tcBorders>
              <w:top w:val="nil"/>
              <w:left w:val="nil"/>
              <w:bottom w:val="single" w:sz="8" w:space="0" w:color="auto"/>
              <w:right w:val="single" w:sz="8" w:space="0" w:color="auto"/>
            </w:tcBorders>
            <w:shd w:val="clear" w:color="auto" w:fill="auto"/>
            <w:noWrap/>
            <w:hideMark/>
          </w:tcPr>
          <w:p w14:paraId="797C2B23"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73</w:t>
            </w:r>
          </w:p>
        </w:tc>
        <w:tc>
          <w:tcPr>
            <w:tcW w:w="823" w:type="dxa"/>
            <w:tcBorders>
              <w:top w:val="nil"/>
              <w:left w:val="nil"/>
              <w:bottom w:val="single" w:sz="8" w:space="0" w:color="auto"/>
              <w:right w:val="single" w:sz="8" w:space="0" w:color="auto"/>
            </w:tcBorders>
            <w:shd w:val="clear" w:color="auto" w:fill="auto"/>
            <w:noWrap/>
            <w:hideMark/>
          </w:tcPr>
          <w:p w14:paraId="2B8FD022"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41</w:t>
            </w:r>
          </w:p>
        </w:tc>
        <w:tc>
          <w:tcPr>
            <w:tcW w:w="993" w:type="dxa"/>
            <w:tcBorders>
              <w:top w:val="nil"/>
              <w:left w:val="nil"/>
              <w:bottom w:val="single" w:sz="8" w:space="0" w:color="auto"/>
              <w:right w:val="single" w:sz="8" w:space="0" w:color="auto"/>
            </w:tcBorders>
            <w:shd w:val="clear" w:color="auto" w:fill="auto"/>
            <w:noWrap/>
            <w:hideMark/>
          </w:tcPr>
          <w:p w14:paraId="473069EA"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1AC11F58"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1179EDC6"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156</w:t>
            </w:r>
          </w:p>
        </w:tc>
        <w:tc>
          <w:tcPr>
            <w:tcW w:w="5245" w:type="dxa"/>
            <w:tcBorders>
              <w:top w:val="nil"/>
              <w:left w:val="nil"/>
              <w:bottom w:val="single" w:sz="8" w:space="0" w:color="auto"/>
              <w:right w:val="single" w:sz="8" w:space="0" w:color="auto"/>
            </w:tcBorders>
            <w:shd w:val="clear" w:color="auto" w:fill="auto"/>
            <w:noWrap/>
            <w:hideMark/>
          </w:tcPr>
          <w:p w14:paraId="0DA38CDD"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Zāles iela nr.1a (privāts)</w:t>
            </w:r>
          </w:p>
        </w:tc>
        <w:tc>
          <w:tcPr>
            <w:tcW w:w="583" w:type="dxa"/>
            <w:tcBorders>
              <w:top w:val="nil"/>
              <w:left w:val="nil"/>
              <w:bottom w:val="single" w:sz="8" w:space="0" w:color="auto"/>
              <w:right w:val="single" w:sz="8" w:space="0" w:color="auto"/>
            </w:tcBorders>
            <w:shd w:val="clear" w:color="auto" w:fill="auto"/>
            <w:noWrap/>
            <w:hideMark/>
          </w:tcPr>
          <w:p w14:paraId="565FBC25"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51</w:t>
            </w:r>
          </w:p>
        </w:tc>
        <w:tc>
          <w:tcPr>
            <w:tcW w:w="823" w:type="dxa"/>
            <w:tcBorders>
              <w:top w:val="nil"/>
              <w:left w:val="nil"/>
              <w:bottom w:val="single" w:sz="8" w:space="0" w:color="auto"/>
              <w:right w:val="single" w:sz="8" w:space="0" w:color="auto"/>
            </w:tcBorders>
            <w:shd w:val="clear" w:color="auto" w:fill="auto"/>
            <w:noWrap/>
            <w:hideMark/>
          </w:tcPr>
          <w:p w14:paraId="31C1CAAF"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30</w:t>
            </w:r>
          </w:p>
        </w:tc>
        <w:tc>
          <w:tcPr>
            <w:tcW w:w="993" w:type="dxa"/>
            <w:tcBorders>
              <w:top w:val="nil"/>
              <w:left w:val="nil"/>
              <w:bottom w:val="single" w:sz="8" w:space="0" w:color="auto"/>
              <w:right w:val="single" w:sz="8" w:space="0" w:color="auto"/>
            </w:tcBorders>
            <w:shd w:val="clear" w:color="auto" w:fill="auto"/>
            <w:noWrap/>
            <w:hideMark/>
          </w:tcPr>
          <w:p w14:paraId="72895CFC"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4D8768DF"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7DDC26BE"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157</w:t>
            </w:r>
          </w:p>
        </w:tc>
        <w:tc>
          <w:tcPr>
            <w:tcW w:w="5245" w:type="dxa"/>
            <w:tcBorders>
              <w:top w:val="nil"/>
              <w:left w:val="nil"/>
              <w:bottom w:val="single" w:sz="8" w:space="0" w:color="auto"/>
              <w:right w:val="single" w:sz="8" w:space="0" w:color="auto"/>
            </w:tcBorders>
            <w:shd w:val="clear" w:color="auto" w:fill="auto"/>
            <w:noWrap/>
            <w:hideMark/>
          </w:tcPr>
          <w:p w14:paraId="01C73493"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proofErr w:type="spellStart"/>
            <w:r w:rsidRPr="00A56F78">
              <w:rPr>
                <w:rFonts w:ascii="Times New Roman" w:eastAsia="Times New Roman" w:hAnsi="Times New Roman" w:cs="Times New Roman"/>
                <w:sz w:val="24"/>
                <w:szCs w:val="24"/>
                <w:lang w:eastAsia="lv-LV"/>
              </w:rPr>
              <w:t>Cēsu</w:t>
            </w:r>
            <w:proofErr w:type="spellEnd"/>
            <w:r w:rsidRPr="00A56F78">
              <w:rPr>
                <w:rFonts w:ascii="Times New Roman" w:eastAsia="Times New Roman" w:hAnsi="Times New Roman" w:cs="Times New Roman"/>
                <w:sz w:val="24"/>
                <w:szCs w:val="24"/>
                <w:lang w:eastAsia="lv-LV"/>
              </w:rPr>
              <w:t xml:space="preserve"> iela 22 (Pasts)</w:t>
            </w:r>
          </w:p>
        </w:tc>
        <w:tc>
          <w:tcPr>
            <w:tcW w:w="583" w:type="dxa"/>
            <w:tcBorders>
              <w:top w:val="nil"/>
              <w:left w:val="nil"/>
              <w:bottom w:val="single" w:sz="8" w:space="0" w:color="auto"/>
              <w:right w:val="single" w:sz="8" w:space="0" w:color="auto"/>
            </w:tcBorders>
            <w:shd w:val="clear" w:color="auto" w:fill="auto"/>
            <w:noWrap/>
            <w:hideMark/>
          </w:tcPr>
          <w:p w14:paraId="52388E18"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122</w:t>
            </w:r>
          </w:p>
        </w:tc>
        <w:tc>
          <w:tcPr>
            <w:tcW w:w="823" w:type="dxa"/>
            <w:tcBorders>
              <w:top w:val="nil"/>
              <w:left w:val="nil"/>
              <w:bottom w:val="single" w:sz="8" w:space="0" w:color="auto"/>
              <w:right w:val="single" w:sz="8" w:space="0" w:color="auto"/>
            </w:tcBorders>
            <w:shd w:val="clear" w:color="auto" w:fill="auto"/>
            <w:noWrap/>
            <w:hideMark/>
          </w:tcPr>
          <w:p w14:paraId="5EB00C61"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75</w:t>
            </w:r>
          </w:p>
        </w:tc>
        <w:tc>
          <w:tcPr>
            <w:tcW w:w="993" w:type="dxa"/>
            <w:tcBorders>
              <w:top w:val="nil"/>
              <w:left w:val="nil"/>
              <w:bottom w:val="single" w:sz="8" w:space="0" w:color="auto"/>
              <w:right w:val="single" w:sz="8" w:space="0" w:color="auto"/>
            </w:tcBorders>
            <w:shd w:val="clear" w:color="auto" w:fill="auto"/>
            <w:noWrap/>
            <w:hideMark/>
          </w:tcPr>
          <w:p w14:paraId="22D7D808"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2AFDF571"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5ECF152B"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158</w:t>
            </w:r>
          </w:p>
        </w:tc>
        <w:tc>
          <w:tcPr>
            <w:tcW w:w="5245" w:type="dxa"/>
            <w:tcBorders>
              <w:top w:val="nil"/>
              <w:left w:val="nil"/>
              <w:bottom w:val="single" w:sz="8" w:space="0" w:color="auto"/>
              <w:right w:val="single" w:sz="8" w:space="0" w:color="auto"/>
            </w:tcBorders>
            <w:shd w:val="clear" w:color="auto" w:fill="auto"/>
            <w:noWrap/>
            <w:hideMark/>
          </w:tcPr>
          <w:p w14:paraId="496BEA83"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 xml:space="preserve">Vecā </w:t>
            </w:r>
            <w:proofErr w:type="spellStart"/>
            <w:r w:rsidRPr="00A56F78">
              <w:rPr>
                <w:rFonts w:ascii="Times New Roman" w:eastAsia="Times New Roman" w:hAnsi="Times New Roman" w:cs="Times New Roman"/>
                <w:sz w:val="24"/>
                <w:szCs w:val="24"/>
                <w:lang w:eastAsia="lv-LV"/>
              </w:rPr>
              <w:t>Sārmes</w:t>
            </w:r>
            <w:proofErr w:type="spellEnd"/>
            <w:r w:rsidRPr="00A56F78">
              <w:rPr>
                <w:rFonts w:ascii="Times New Roman" w:eastAsia="Times New Roman" w:hAnsi="Times New Roman" w:cs="Times New Roman"/>
                <w:sz w:val="24"/>
                <w:szCs w:val="24"/>
                <w:lang w:eastAsia="lv-LV"/>
              </w:rPr>
              <w:t xml:space="preserve"> nr.10 (NVA)</w:t>
            </w:r>
          </w:p>
        </w:tc>
        <w:tc>
          <w:tcPr>
            <w:tcW w:w="583" w:type="dxa"/>
            <w:tcBorders>
              <w:top w:val="nil"/>
              <w:left w:val="nil"/>
              <w:bottom w:val="single" w:sz="8" w:space="0" w:color="auto"/>
              <w:right w:val="single" w:sz="8" w:space="0" w:color="auto"/>
            </w:tcBorders>
            <w:shd w:val="clear" w:color="auto" w:fill="auto"/>
            <w:noWrap/>
            <w:hideMark/>
          </w:tcPr>
          <w:p w14:paraId="4C107FE7"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145</w:t>
            </w:r>
          </w:p>
        </w:tc>
        <w:tc>
          <w:tcPr>
            <w:tcW w:w="823" w:type="dxa"/>
            <w:tcBorders>
              <w:top w:val="nil"/>
              <w:left w:val="nil"/>
              <w:bottom w:val="single" w:sz="8" w:space="0" w:color="auto"/>
              <w:right w:val="single" w:sz="8" w:space="0" w:color="auto"/>
            </w:tcBorders>
            <w:shd w:val="clear" w:color="auto" w:fill="auto"/>
            <w:noWrap/>
            <w:hideMark/>
          </w:tcPr>
          <w:p w14:paraId="3007925E"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145</w:t>
            </w:r>
          </w:p>
        </w:tc>
        <w:tc>
          <w:tcPr>
            <w:tcW w:w="993" w:type="dxa"/>
            <w:tcBorders>
              <w:top w:val="nil"/>
              <w:left w:val="nil"/>
              <w:bottom w:val="single" w:sz="8" w:space="0" w:color="auto"/>
              <w:right w:val="single" w:sz="8" w:space="0" w:color="auto"/>
            </w:tcBorders>
            <w:shd w:val="clear" w:color="auto" w:fill="auto"/>
            <w:noWrap/>
            <w:hideMark/>
          </w:tcPr>
          <w:p w14:paraId="2D86E4A2"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33808F47"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6BBDBAAD"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159</w:t>
            </w:r>
          </w:p>
        </w:tc>
        <w:tc>
          <w:tcPr>
            <w:tcW w:w="5245" w:type="dxa"/>
            <w:tcBorders>
              <w:top w:val="nil"/>
              <w:left w:val="nil"/>
              <w:bottom w:val="single" w:sz="8" w:space="0" w:color="auto"/>
              <w:right w:val="single" w:sz="8" w:space="0" w:color="auto"/>
            </w:tcBorders>
            <w:shd w:val="clear" w:color="auto" w:fill="auto"/>
            <w:noWrap/>
            <w:hideMark/>
          </w:tcPr>
          <w:p w14:paraId="68AF7BC0"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 xml:space="preserve">Zāles iela pie </w:t>
            </w:r>
            <w:proofErr w:type="spellStart"/>
            <w:r w:rsidRPr="00A56F78">
              <w:rPr>
                <w:rFonts w:ascii="Times New Roman" w:eastAsia="Times New Roman" w:hAnsi="Times New Roman" w:cs="Times New Roman"/>
                <w:sz w:val="24"/>
                <w:szCs w:val="24"/>
                <w:lang w:eastAsia="lv-LV"/>
              </w:rPr>
              <w:t>Cēsu</w:t>
            </w:r>
            <w:proofErr w:type="spellEnd"/>
            <w:r w:rsidRPr="00A56F78">
              <w:rPr>
                <w:rFonts w:ascii="Times New Roman" w:eastAsia="Times New Roman" w:hAnsi="Times New Roman" w:cs="Times New Roman"/>
                <w:sz w:val="24"/>
                <w:szCs w:val="24"/>
                <w:lang w:eastAsia="lv-LV"/>
              </w:rPr>
              <w:t xml:space="preserve"> ielas 22b (</w:t>
            </w:r>
            <w:proofErr w:type="spellStart"/>
            <w:r w:rsidRPr="00A56F78">
              <w:rPr>
                <w:rFonts w:ascii="Times New Roman" w:eastAsia="Times New Roman" w:hAnsi="Times New Roman" w:cs="Times New Roman"/>
                <w:sz w:val="24"/>
                <w:szCs w:val="24"/>
                <w:lang w:eastAsia="lv-LV"/>
              </w:rPr>
              <w:t>Agrocentrs</w:t>
            </w:r>
            <w:proofErr w:type="spellEnd"/>
            <w:r w:rsidRPr="00A56F78">
              <w:rPr>
                <w:rFonts w:ascii="Times New Roman" w:eastAsia="Times New Roman" w:hAnsi="Times New Roman" w:cs="Times New Roman"/>
                <w:sz w:val="24"/>
                <w:szCs w:val="24"/>
                <w:lang w:eastAsia="lv-LV"/>
              </w:rPr>
              <w:t>)</w:t>
            </w:r>
          </w:p>
        </w:tc>
        <w:tc>
          <w:tcPr>
            <w:tcW w:w="583" w:type="dxa"/>
            <w:tcBorders>
              <w:top w:val="nil"/>
              <w:left w:val="nil"/>
              <w:bottom w:val="single" w:sz="8" w:space="0" w:color="auto"/>
              <w:right w:val="single" w:sz="8" w:space="0" w:color="auto"/>
            </w:tcBorders>
            <w:shd w:val="clear" w:color="auto" w:fill="auto"/>
            <w:noWrap/>
            <w:hideMark/>
          </w:tcPr>
          <w:p w14:paraId="2F2B6D29"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30</w:t>
            </w:r>
          </w:p>
        </w:tc>
        <w:tc>
          <w:tcPr>
            <w:tcW w:w="823" w:type="dxa"/>
            <w:tcBorders>
              <w:top w:val="nil"/>
              <w:left w:val="nil"/>
              <w:bottom w:val="single" w:sz="8" w:space="0" w:color="auto"/>
              <w:right w:val="single" w:sz="8" w:space="0" w:color="auto"/>
            </w:tcBorders>
            <w:shd w:val="clear" w:color="auto" w:fill="auto"/>
            <w:noWrap/>
            <w:hideMark/>
          </w:tcPr>
          <w:p w14:paraId="300793C3"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19</w:t>
            </w:r>
          </w:p>
        </w:tc>
        <w:tc>
          <w:tcPr>
            <w:tcW w:w="993" w:type="dxa"/>
            <w:tcBorders>
              <w:top w:val="nil"/>
              <w:left w:val="nil"/>
              <w:bottom w:val="single" w:sz="8" w:space="0" w:color="auto"/>
              <w:right w:val="single" w:sz="8" w:space="0" w:color="auto"/>
            </w:tcBorders>
            <w:shd w:val="clear" w:color="auto" w:fill="auto"/>
            <w:noWrap/>
            <w:hideMark/>
          </w:tcPr>
          <w:p w14:paraId="2DBC7FD3"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723EA843"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66057786"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160</w:t>
            </w:r>
          </w:p>
        </w:tc>
        <w:tc>
          <w:tcPr>
            <w:tcW w:w="5245" w:type="dxa"/>
            <w:tcBorders>
              <w:top w:val="nil"/>
              <w:left w:val="nil"/>
              <w:bottom w:val="single" w:sz="8" w:space="0" w:color="auto"/>
              <w:right w:val="single" w:sz="8" w:space="0" w:color="auto"/>
            </w:tcBorders>
            <w:shd w:val="clear" w:color="auto" w:fill="auto"/>
            <w:noWrap/>
            <w:hideMark/>
          </w:tcPr>
          <w:p w14:paraId="7AC73C9F"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Zāles iela nr.2</w:t>
            </w:r>
          </w:p>
        </w:tc>
        <w:tc>
          <w:tcPr>
            <w:tcW w:w="583" w:type="dxa"/>
            <w:tcBorders>
              <w:top w:val="nil"/>
              <w:left w:val="nil"/>
              <w:bottom w:val="single" w:sz="8" w:space="0" w:color="auto"/>
              <w:right w:val="single" w:sz="8" w:space="0" w:color="auto"/>
            </w:tcBorders>
            <w:shd w:val="clear" w:color="auto" w:fill="auto"/>
            <w:noWrap/>
            <w:hideMark/>
          </w:tcPr>
          <w:p w14:paraId="486DA403"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65</w:t>
            </w:r>
          </w:p>
        </w:tc>
        <w:tc>
          <w:tcPr>
            <w:tcW w:w="823" w:type="dxa"/>
            <w:tcBorders>
              <w:top w:val="nil"/>
              <w:left w:val="nil"/>
              <w:bottom w:val="single" w:sz="8" w:space="0" w:color="auto"/>
              <w:right w:val="single" w:sz="8" w:space="0" w:color="auto"/>
            </w:tcBorders>
            <w:shd w:val="clear" w:color="auto" w:fill="auto"/>
            <w:noWrap/>
            <w:hideMark/>
          </w:tcPr>
          <w:p w14:paraId="3139D17F"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43</w:t>
            </w:r>
          </w:p>
        </w:tc>
        <w:tc>
          <w:tcPr>
            <w:tcW w:w="993" w:type="dxa"/>
            <w:tcBorders>
              <w:top w:val="nil"/>
              <w:left w:val="nil"/>
              <w:bottom w:val="single" w:sz="8" w:space="0" w:color="auto"/>
              <w:right w:val="single" w:sz="8" w:space="0" w:color="auto"/>
            </w:tcBorders>
            <w:shd w:val="clear" w:color="auto" w:fill="auto"/>
            <w:noWrap/>
            <w:hideMark/>
          </w:tcPr>
          <w:p w14:paraId="1226B6C7"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307BAE5C"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68CA067A"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161</w:t>
            </w:r>
          </w:p>
        </w:tc>
        <w:tc>
          <w:tcPr>
            <w:tcW w:w="5245" w:type="dxa"/>
            <w:tcBorders>
              <w:top w:val="nil"/>
              <w:left w:val="nil"/>
              <w:bottom w:val="single" w:sz="8" w:space="0" w:color="auto"/>
              <w:right w:val="single" w:sz="8" w:space="0" w:color="auto"/>
            </w:tcBorders>
            <w:shd w:val="clear" w:color="auto" w:fill="auto"/>
            <w:noWrap/>
            <w:hideMark/>
          </w:tcPr>
          <w:p w14:paraId="29676524"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Zāles iela nr.3</w:t>
            </w:r>
          </w:p>
        </w:tc>
        <w:tc>
          <w:tcPr>
            <w:tcW w:w="583" w:type="dxa"/>
            <w:tcBorders>
              <w:top w:val="nil"/>
              <w:left w:val="nil"/>
              <w:bottom w:val="single" w:sz="8" w:space="0" w:color="auto"/>
              <w:right w:val="single" w:sz="8" w:space="0" w:color="auto"/>
            </w:tcBorders>
            <w:shd w:val="clear" w:color="auto" w:fill="auto"/>
            <w:noWrap/>
            <w:hideMark/>
          </w:tcPr>
          <w:p w14:paraId="7E9FE25A"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57</w:t>
            </w:r>
          </w:p>
        </w:tc>
        <w:tc>
          <w:tcPr>
            <w:tcW w:w="823" w:type="dxa"/>
            <w:tcBorders>
              <w:top w:val="nil"/>
              <w:left w:val="nil"/>
              <w:bottom w:val="single" w:sz="8" w:space="0" w:color="auto"/>
              <w:right w:val="single" w:sz="8" w:space="0" w:color="auto"/>
            </w:tcBorders>
            <w:shd w:val="clear" w:color="auto" w:fill="auto"/>
            <w:noWrap/>
            <w:hideMark/>
          </w:tcPr>
          <w:p w14:paraId="56BB9373"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34</w:t>
            </w:r>
          </w:p>
        </w:tc>
        <w:tc>
          <w:tcPr>
            <w:tcW w:w="993" w:type="dxa"/>
            <w:tcBorders>
              <w:top w:val="nil"/>
              <w:left w:val="nil"/>
              <w:bottom w:val="single" w:sz="8" w:space="0" w:color="auto"/>
              <w:right w:val="single" w:sz="8" w:space="0" w:color="auto"/>
            </w:tcBorders>
            <w:shd w:val="clear" w:color="auto" w:fill="auto"/>
            <w:noWrap/>
            <w:hideMark/>
          </w:tcPr>
          <w:p w14:paraId="75148D3F"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 </w:t>
            </w:r>
          </w:p>
        </w:tc>
      </w:tr>
      <w:tr w:rsidR="00A56F78" w:rsidRPr="00A56F78" w14:paraId="7BAB1D4B"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13DCDEA9"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162</w:t>
            </w:r>
          </w:p>
        </w:tc>
        <w:tc>
          <w:tcPr>
            <w:tcW w:w="5245" w:type="dxa"/>
            <w:tcBorders>
              <w:top w:val="nil"/>
              <w:left w:val="nil"/>
              <w:bottom w:val="single" w:sz="8" w:space="0" w:color="auto"/>
              <w:right w:val="single" w:sz="8" w:space="0" w:color="auto"/>
            </w:tcBorders>
            <w:shd w:val="clear" w:color="auto" w:fill="auto"/>
            <w:noWrap/>
            <w:hideMark/>
          </w:tcPr>
          <w:p w14:paraId="1B56A7B4"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Zāles iela nr.4</w:t>
            </w:r>
          </w:p>
        </w:tc>
        <w:tc>
          <w:tcPr>
            <w:tcW w:w="583" w:type="dxa"/>
            <w:tcBorders>
              <w:top w:val="nil"/>
              <w:left w:val="nil"/>
              <w:bottom w:val="single" w:sz="8" w:space="0" w:color="auto"/>
              <w:right w:val="single" w:sz="8" w:space="0" w:color="auto"/>
            </w:tcBorders>
            <w:shd w:val="clear" w:color="auto" w:fill="auto"/>
            <w:noWrap/>
            <w:hideMark/>
          </w:tcPr>
          <w:p w14:paraId="666C619B"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64</w:t>
            </w:r>
          </w:p>
        </w:tc>
        <w:tc>
          <w:tcPr>
            <w:tcW w:w="823" w:type="dxa"/>
            <w:tcBorders>
              <w:top w:val="nil"/>
              <w:left w:val="nil"/>
              <w:bottom w:val="single" w:sz="8" w:space="0" w:color="auto"/>
              <w:right w:val="single" w:sz="8" w:space="0" w:color="auto"/>
            </w:tcBorders>
            <w:shd w:val="clear" w:color="auto" w:fill="auto"/>
            <w:noWrap/>
            <w:hideMark/>
          </w:tcPr>
          <w:p w14:paraId="66E96082"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40</w:t>
            </w:r>
          </w:p>
        </w:tc>
        <w:tc>
          <w:tcPr>
            <w:tcW w:w="993" w:type="dxa"/>
            <w:tcBorders>
              <w:top w:val="nil"/>
              <w:left w:val="nil"/>
              <w:bottom w:val="single" w:sz="8" w:space="0" w:color="auto"/>
              <w:right w:val="single" w:sz="8" w:space="0" w:color="auto"/>
            </w:tcBorders>
            <w:shd w:val="clear" w:color="auto" w:fill="auto"/>
            <w:noWrap/>
            <w:hideMark/>
          </w:tcPr>
          <w:p w14:paraId="222835F8"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5FC60973"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6E8FBAE8"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163</w:t>
            </w:r>
          </w:p>
        </w:tc>
        <w:tc>
          <w:tcPr>
            <w:tcW w:w="5245" w:type="dxa"/>
            <w:tcBorders>
              <w:top w:val="nil"/>
              <w:left w:val="nil"/>
              <w:bottom w:val="single" w:sz="8" w:space="0" w:color="auto"/>
              <w:right w:val="single" w:sz="8" w:space="0" w:color="auto"/>
            </w:tcBorders>
            <w:shd w:val="clear" w:color="auto" w:fill="auto"/>
            <w:noWrap/>
            <w:hideMark/>
          </w:tcPr>
          <w:p w14:paraId="1B024F71"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Zāles iela pie Pasta 3</w:t>
            </w:r>
          </w:p>
        </w:tc>
        <w:tc>
          <w:tcPr>
            <w:tcW w:w="583" w:type="dxa"/>
            <w:tcBorders>
              <w:top w:val="nil"/>
              <w:left w:val="nil"/>
              <w:bottom w:val="single" w:sz="8" w:space="0" w:color="auto"/>
              <w:right w:val="single" w:sz="8" w:space="0" w:color="auto"/>
            </w:tcBorders>
            <w:shd w:val="clear" w:color="auto" w:fill="auto"/>
            <w:noWrap/>
            <w:hideMark/>
          </w:tcPr>
          <w:p w14:paraId="42AE70F3"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100</w:t>
            </w:r>
          </w:p>
        </w:tc>
        <w:tc>
          <w:tcPr>
            <w:tcW w:w="823" w:type="dxa"/>
            <w:tcBorders>
              <w:top w:val="nil"/>
              <w:left w:val="nil"/>
              <w:bottom w:val="single" w:sz="8" w:space="0" w:color="auto"/>
              <w:right w:val="single" w:sz="8" w:space="0" w:color="auto"/>
            </w:tcBorders>
            <w:shd w:val="clear" w:color="auto" w:fill="auto"/>
            <w:noWrap/>
            <w:hideMark/>
          </w:tcPr>
          <w:p w14:paraId="392FFE62"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63</w:t>
            </w:r>
          </w:p>
        </w:tc>
        <w:tc>
          <w:tcPr>
            <w:tcW w:w="993" w:type="dxa"/>
            <w:tcBorders>
              <w:top w:val="nil"/>
              <w:left w:val="nil"/>
              <w:bottom w:val="single" w:sz="8" w:space="0" w:color="auto"/>
              <w:right w:val="single" w:sz="8" w:space="0" w:color="auto"/>
            </w:tcBorders>
            <w:shd w:val="clear" w:color="auto" w:fill="auto"/>
            <w:noWrap/>
            <w:hideMark/>
          </w:tcPr>
          <w:p w14:paraId="013EC2DB"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5B724D0D"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4B655BF7"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164</w:t>
            </w:r>
          </w:p>
        </w:tc>
        <w:tc>
          <w:tcPr>
            <w:tcW w:w="5245" w:type="dxa"/>
            <w:tcBorders>
              <w:top w:val="nil"/>
              <w:left w:val="nil"/>
              <w:bottom w:val="single" w:sz="8" w:space="0" w:color="auto"/>
              <w:right w:val="single" w:sz="8" w:space="0" w:color="auto"/>
            </w:tcBorders>
            <w:shd w:val="clear" w:color="auto" w:fill="auto"/>
            <w:noWrap/>
            <w:hideMark/>
          </w:tcPr>
          <w:p w14:paraId="0A85FA36"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Zāles iela nr.5</w:t>
            </w:r>
          </w:p>
        </w:tc>
        <w:tc>
          <w:tcPr>
            <w:tcW w:w="583" w:type="dxa"/>
            <w:tcBorders>
              <w:top w:val="nil"/>
              <w:left w:val="nil"/>
              <w:bottom w:val="single" w:sz="8" w:space="0" w:color="auto"/>
              <w:right w:val="single" w:sz="8" w:space="0" w:color="auto"/>
            </w:tcBorders>
            <w:shd w:val="clear" w:color="auto" w:fill="auto"/>
            <w:noWrap/>
            <w:hideMark/>
          </w:tcPr>
          <w:p w14:paraId="50DC972C"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56</w:t>
            </w:r>
          </w:p>
        </w:tc>
        <w:tc>
          <w:tcPr>
            <w:tcW w:w="823" w:type="dxa"/>
            <w:tcBorders>
              <w:top w:val="nil"/>
              <w:left w:val="nil"/>
              <w:bottom w:val="single" w:sz="8" w:space="0" w:color="auto"/>
              <w:right w:val="single" w:sz="8" w:space="0" w:color="auto"/>
            </w:tcBorders>
            <w:shd w:val="clear" w:color="auto" w:fill="auto"/>
            <w:noWrap/>
            <w:hideMark/>
          </w:tcPr>
          <w:p w14:paraId="39A05D9C"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35</w:t>
            </w:r>
          </w:p>
        </w:tc>
        <w:tc>
          <w:tcPr>
            <w:tcW w:w="993" w:type="dxa"/>
            <w:tcBorders>
              <w:top w:val="nil"/>
              <w:left w:val="nil"/>
              <w:bottom w:val="single" w:sz="8" w:space="0" w:color="auto"/>
              <w:right w:val="single" w:sz="8" w:space="0" w:color="auto"/>
            </w:tcBorders>
            <w:shd w:val="clear" w:color="auto" w:fill="auto"/>
            <w:noWrap/>
            <w:hideMark/>
          </w:tcPr>
          <w:p w14:paraId="5833EF5B"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00512FD7"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4B02C124"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165</w:t>
            </w:r>
          </w:p>
        </w:tc>
        <w:tc>
          <w:tcPr>
            <w:tcW w:w="5245" w:type="dxa"/>
            <w:tcBorders>
              <w:top w:val="nil"/>
              <w:left w:val="nil"/>
              <w:bottom w:val="single" w:sz="8" w:space="0" w:color="auto"/>
              <w:right w:val="single" w:sz="8" w:space="0" w:color="auto"/>
            </w:tcBorders>
            <w:shd w:val="clear" w:color="auto" w:fill="auto"/>
            <w:noWrap/>
            <w:hideMark/>
          </w:tcPr>
          <w:p w14:paraId="43B85E9D"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Zāles iela pie Pasta ielas nr.6 teritorijas</w:t>
            </w:r>
          </w:p>
        </w:tc>
        <w:tc>
          <w:tcPr>
            <w:tcW w:w="583" w:type="dxa"/>
            <w:tcBorders>
              <w:top w:val="nil"/>
              <w:left w:val="nil"/>
              <w:bottom w:val="single" w:sz="8" w:space="0" w:color="auto"/>
              <w:right w:val="single" w:sz="8" w:space="0" w:color="auto"/>
            </w:tcBorders>
            <w:shd w:val="clear" w:color="auto" w:fill="auto"/>
            <w:noWrap/>
            <w:hideMark/>
          </w:tcPr>
          <w:p w14:paraId="13129364"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75</w:t>
            </w:r>
          </w:p>
        </w:tc>
        <w:tc>
          <w:tcPr>
            <w:tcW w:w="823" w:type="dxa"/>
            <w:tcBorders>
              <w:top w:val="nil"/>
              <w:left w:val="nil"/>
              <w:bottom w:val="single" w:sz="8" w:space="0" w:color="auto"/>
              <w:right w:val="single" w:sz="8" w:space="0" w:color="auto"/>
            </w:tcBorders>
            <w:shd w:val="clear" w:color="auto" w:fill="auto"/>
            <w:noWrap/>
            <w:hideMark/>
          </w:tcPr>
          <w:p w14:paraId="4AAD1B73"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50</w:t>
            </w:r>
          </w:p>
        </w:tc>
        <w:tc>
          <w:tcPr>
            <w:tcW w:w="993" w:type="dxa"/>
            <w:tcBorders>
              <w:top w:val="nil"/>
              <w:left w:val="nil"/>
              <w:bottom w:val="single" w:sz="8" w:space="0" w:color="auto"/>
              <w:right w:val="single" w:sz="8" w:space="0" w:color="auto"/>
            </w:tcBorders>
            <w:shd w:val="clear" w:color="auto" w:fill="auto"/>
            <w:noWrap/>
            <w:hideMark/>
          </w:tcPr>
          <w:p w14:paraId="6E02E67D"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77E3FD5B"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45A50A45"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166</w:t>
            </w:r>
          </w:p>
        </w:tc>
        <w:tc>
          <w:tcPr>
            <w:tcW w:w="5245" w:type="dxa"/>
            <w:tcBorders>
              <w:top w:val="nil"/>
              <w:left w:val="nil"/>
              <w:bottom w:val="single" w:sz="8" w:space="0" w:color="auto"/>
              <w:right w:val="single" w:sz="8" w:space="0" w:color="auto"/>
            </w:tcBorders>
            <w:shd w:val="clear" w:color="auto" w:fill="auto"/>
            <w:noWrap/>
            <w:hideMark/>
          </w:tcPr>
          <w:p w14:paraId="6787D7A0"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Zāles iela nr.6</w:t>
            </w:r>
          </w:p>
        </w:tc>
        <w:tc>
          <w:tcPr>
            <w:tcW w:w="583" w:type="dxa"/>
            <w:tcBorders>
              <w:top w:val="nil"/>
              <w:left w:val="nil"/>
              <w:bottom w:val="single" w:sz="8" w:space="0" w:color="auto"/>
              <w:right w:val="single" w:sz="8" w:space="0" w:color="auto"/>
            </w:tcBorders>
            <w:shd w:val="clear" w:color="auto" w:fill="auto"/>
            <w:noWrap/>
            <w:hideMark/>
          </w:tcPr>
          <w:p w14:paraId="61680631"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90</w:t>
            </w:r>
          </w:p>
        </w:tc>
        <w:tc>
          <w:tcPr>
            <w:tcW w:w="823" w:type="dxa"/>
            <w:tcBorders>
              <w:top w:val="nil"/>
              <w:left w:val="nil"/>
              <w:bottom w:val="single" w:sz="8" w:space="0" w:color="auto"/>
              <w:right w:val="single" w:sz="8" w:space="0" w:color="auto"/>
            </w:tcBorders>
            <w:shd w:val="clear" w:color="auto" w:fill="auto"/>
            <w:noWrap/>
            <w:hideMark/>
          </w:tcPr>
          <w:p w14:paraId="6EC2634F"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60</w:t>
            </w:r>
          </w:p>
        </w:tc>
        <w:tc>
          <w:tcPr>
            <w:tcW w:w="993" w:type="dxa"/>
            <w:tcBorders>
              <w:top w:val="nil"/>
              <w:left w:val="nil"/>
              <w:bottom w:val="single" w:sz="8" w:space="0" w:color="auto"/>
              <w:right w:val="single" w:sz="8" w:space="0" w:color="auto"/>
            </w:tcBorders>
            <w:shd w:val="clear" w:color="auto" w:fill="auto"/>
            <w:noWrap/>
            <w:hideMark/>
          </w:tcPr>
          <w:p w14:paraId="3268C1EA"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 </w:t>
            </w:r>
          </w:p>
        </w:tc>
      </w:tr>
      <w:tr w:rsidR="00A56F78" w:rsidRPr="00A56F78" w14:paraId="045633BC"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007B739D"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167</w:t>
            </w:r>
          </w:p>
        </w:tc>
        <w:tc>
          <w:tcPr>
            <w:tcW w:w="5245" w:type="dxa"/>
            <w:tcBorders>
              <w:top w:val="nil"/>
              <w:left w:val="nil"/>
              <w:bottom w:val="single" w:sz="8" w:space="0" w:color="auto"/>
              <w:right w:val="single" w:sz="8" w:space="0" w:color="auto"/>
            </w:tcBorders>
            <w:shd w:val="clear" w:color="auto" w:fill="auto"/>
            <w:noWrap/>
            <w:hideMark/>
          </w:tcPr>
          <w:p w14:paraId="1B0F02B6"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Zāles iela pie strūklakas, skvēra celiņi</w:t>
            </w:r>
          </w:p>
        </w:tc>
        <w:tc>
          <w:tcPr>
            <w:tcW w:w="583" w:type="dxa"/>
            <w:tcBorders>
              <w:top w:val="nil"/>
              <w:left w:val="nil"/>
              <w:bottom w:val="single" w:sz="8" w:space="0" w:color="auto"/>
              <w:right w:val="single" w:sz="8" w:space="0" w:color="auto"/>
            </w:tcBorders>
            <w:shd w:val="clear" w:color="auto" w:fill="auto"/>
            <w:noWrap/>
            <w:hideMark/>
          </w:tcPr>
          <w:p w14:paraId="29E7CE32"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128</w:t>
            </w:r>
          </w:p>
        </w:tc>
        <w:tc>
          <w:tcPr>
            <w:tcW w:w="823" w:type="dxa"/>
            <w:tcBorders>
              <w:top w:val="nil"/>
              <w:left w:val="nil"/>
              <w:bottom w:val="single" w:sz="8" w:space="0" w:color="auto"/>
              <w:right w:val="single" w:sz="8" w:space="0" w:color="auto"/>
            </w:tcBorders>
            <w:shd w:val="clear" w:color="auto" w:fill="auto"/>
            <w:noWrap/>
            <w:hideMark/>
          </w:tcPr>
          <w:p w14:paraId="3CDE1D7B"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60</w:t>
            </w:r>
          </w:p>
        </w:tc>
        <w:tc>
          <w:tcPr>
            <w:tcW w:w="993" w:type="dxa"/>
            <w:tcBorders>
              <w:top w:val="nil"/>
              <w:left w:val="nil"/>
              <w:bottom w:val="single" w:sz="8" w:space="0" w:color="auto"/>
              <w:right w:val="single" w:sz="8" w:space="0" w:color="auto"/>
            </w:tcBorders>
            <w:shd w:val="clear" w:color="auto" w:fill="auto"/>
            <w:noWrap/>
            <w:hideMark/>
          </w:tcPr>
          <w:p w14:paraId="301DDA8E"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16F9DCF7"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7A0B64F9"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168</w:t>
            </w:r>
          </w:p>
        </w:tc>
        <w:tc>
          <w:tcPr>
            <w:tcW w:w="5245" w:type="dxa"/>
            <w:tcBorders>
              <w:top w:val="nil"/>
              <w:left w:val="nil"/>
              <w:bottom w:val="single" w:sz="8" w:space="0" w:color="auto"/>
              <w:right w:val="single" w:sz="8" w:space="0" w:color="auto"/>
            </w:tcBorders>
            <w:shd w:val="clear" w:color="auto" w:fill="auto"/>
            <w:noWrap/>
            <w:hideMark/>
          </w:tcPr>
          <w:p w14:paraId="222D8EB5"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Zāles iela pie Jaunās 22</w:t>
            </w:r>
          </w:p>
        </w:tc>
        <w:tc>
          <w:tcPr>
            <w:tcW w:w="583" w:type="dxa"/>
            <w:tcBorders>
              <w:top w:val="nil"/>
              <w:left w:val="nil"/>
              <w:bottom w:val="single" w:sz="8" w:space="0" w:color="auto"/>
              <w:right w:val="single" w:sz="8" w:space="0" w:color="auto"/>
            </w:tcBorders>
            <w:shd w:val="clear" w:color="auto" w:fill="auto"/>
            <w:noWrap/>
            <w:hideMark/>
          </w:tcPr>
          <w:p w14:paraId="48C87F1C"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23</w:t>
            </w:r>
          </w:p>
        </w:tc>
        <w:tc>
          <w:tcPr>
            <w:tcW w:w="823" w:type="dxa"/>
            <w:tcBorders>
              <w:top w:val="nil"/>
              <w:left w:val="nil"/>
              <w:bottom w:val="single" w:sz="8" w:space="0" w:color="auto"/>
              <w:right w:val="single" w:sz="8" w:space="0" w:color="auto"/>
            </w:tcBorders>
            <w:shd w:val="clear" w:color="auto" w:fill="auto"/>
            <w:noWrap/>
            <w:hideMark/>
          </w:tcPr>
          <w:p w14:paraId="4EC12857"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14</w:t>
            </w:r>
          </w:p>
        </w:tc>
        <w:tc>
          <w:tcPr>
            <w:tcW w:w="993" w:type="dxa"/>
            <w:tcBorders>
              <w:top w:val="nil"/>
              <w:left w:val="nil"/>
              <w:bottom w:val="single" w:sz="8" w:space="0" w:color="auto"/>
              <w:right w:val="single" w:sz="8" w:space="0" w:color="auto"/>
            </w:tcBorders>
            <w:shd w:val="clear" w:color="auto" w:fill="auto"/>
            <w:noWrap/>
            <w:hideMark/>
          </w:tcPr>
          <w:p w14:paraId="63358345"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3565719A"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0A9E9C9E"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lastRenderedPageBreak/>
              <w:t>169</w:t>
            </w:r>
          </w:p>
        </w:tc>
        <w:tc>
          <w:tcPr>
            <w:tcW w:w="5245" w:type="dxa"/>
            <w:tcBorders>
              <w:top w:val="nil"/>
              <w:left w:val="nil"/>
              <w:bottom w:val="single" w:sz="8" w:space="0" w:color="auto"/>
              <w:right w:val="single" w:sz="8" w:space="0" w:color="auto"/>
            </w:tcBorders>
            <w:shd w:val="clear" w:color="auto" w:fill="auto"/>
            <w:noWrap/>
            <w:hideMark/>
          </w:tcPr>
          <w:p w14:paraId="01EB054F"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Zāles iela nr.6a</w:t>
            </w:r>
          </w:p>
        </w:tc>
        <w:tc>
          <w:tcPr>
            <w:tcW w:w="583" w:type="dxa"/>
            <w:tcBorders>
              <w:top w:val="nil"/>
              <w:left w:val="nil"/>
              <w:bottom w:val="single" w:sz="8" w:space="0" w:color="auto"/>
              <w:right w:val="single" w:sz="8" w:space="0" w:color="auto"/>
            </w:tcBorders>
            <w:shd w:val="clear" w:color="auto" w:fill="auto"/>
            <w:noWrap/>
            <w:hideMark/>
          </w:tcPr>
          <w:p w14:paraId="30376C1C"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39</w:t>
            </w:r>
          </w:p>
        </w:tc>
        <w:tc>
          <w:tcPr>
            <w:tcW w:w="823" w:type="dxa"/>
            <w:tcBorders>
              <w:top w:val="nil"/>
              <w:left w:val="nil"/>
              <w:bottom w:val="single" w:sz="8" w:space="0" w:color="auto"/>
              <w:right w:val="single" w:sz="8" w:space="0" w:color="auto"/>
            </w:tcBorders>
            <w:shd w:val="clear" w:color="auto" w:fill="auto"/>
            <w:noWrap/>
            <w:hideMark/>
          </w:tcPr>
          <w:p w14:paraId="593B41CB"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23</w:t>
            </w:r>
          </w:p>
        </w:tc>
        <w:tc>
          <w:tcPr>
            <w:tcW w:w="993" w:type="dxa"/>
            <w:tcBorders>
              <w:top w:val="nil"/>
              <w:left w:val="nil"/>
              <w:bottom w:val="single" w:sz="8" w:space="0" w:color="auto"/>
              <w:right w:val="single" w:sz="8" w:space="0" w:color="auto"/>
            </w:tcBorders>
            <w:shd w:val="clear" w:color="auto" w:fill="auto"/>
            <w:noWrap/>
            <w:hideMark/>
          </w:tcPr>
          <w:p w14:paraId="5157EE7F"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715B4843"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0FC3F744"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170</w:t>
            </w:r>
          </w:p>
        </w:tc>
        <w:tc>
          <w:tcPr>
            <w:tcW w:w="5245" w:type="dxa"/>
            <w:tcBorders>
              <w:top w:val="nil"/>
              <w:left w:val="nil"/>
              <w:bottom w:val="single" w:sz="8" w:space="0" w:color="auto"/>
              <w:right w:val="single" w:sz="8" w:space="0" w:color="auto"/>
            </w:tcBorders>
            <w:shd w:val="clear" w:color="auto" w:fill="auto"/>
            <w:noWrap/>
            <w:hideMark/>
          </w:tcPr>
          <w:p w14:paraId="6BF1A8C4"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Zāles iela nr.7</w:t>
            </w:r>
          </w:p>
        </w:tc>
        <w:tc>
          <w:tcPr>
            <w:tcW w:w="583" w:type="dxa"/>
            <w:tcBorders>
              <w:top w:val="nil"/>
              <w:left w:val="nil"/>
              <w:bottom w:val="single" w:sz="8" w:space="0" w:color="auto"/>
              <w:right w:val="single" w:sz="8" w:space="0" w:color="auto"/>
            </w:tcBorders>
            <w:shd w:val="clear" w:color="auto" w:fill="auto"/>
            <w:noWrap/>
            <w:hideMark/>
          </w:tcPr>
          <w:p w14:paraId="30E468D5"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48</w:t>
            </w:r>
          </w:p>
        </w:tc>
        <w:tc>
          <w:tcPr>
            <w:tcW w:w="823" w:type="dxa"/>
            <w:tcBorders>
              <w:top w:val="nil"/>
              <w:left w:val="nil"/>
              <w:bottom w:val="single" w:sz="8" w:space="0" w:color="auto"/>
              <w:right w:val="single" w:sz="8" w:space="0" w:color="auto"/>
            </w:tcBorders>
            <w:shd w:val="clear" w:color="auto" w:fill="auto"/>
            <w:noWrap/>
            <w:hideMark/>
          </w:tcPr>
          <w:p w14:paraId="45967025"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30</w:t>
            </w:r>
          </w:p>
        </w:tc>
        <w:tc>
          <w:tcPr>
            <w:tcW w:w="993" w:type="dxa"/>
            <w:tcBorders>
              <w:top w:val="nil"/>
              <w:left w:val="nil"/>
              <w:bottom w:val="single" w:sz="8" w:space="0" w:color="auto"/>
              <w:right w:val="single" w:sz="8" w:space="0" w:color="auto"/>
            </w:tcBorders>
            <w:shd w:val="clear" w:color="auto" w:fill="auto"/>
            <w:noWrap/>
            <w:hideMark/>
          </w:tcPr>
          <w:p w14:paraId="37592132"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09195EDF"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55F02F05"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171</w:t>
            </w:r>
          </w:p>
        </w:tc>
        <w:tc>
          <w:tcPr>
            <w:tcW w:w="5245" w:type="dxa"/>
            <w:tcBorders>
              <w:top w:val="nil"/>
              <w:left w:val="nil"/>
              <w:bottom w:val="single" w:sz="8" w:space="0" w:color="auto"/>
              <w:right w:val="single" w:sz="8" w:space="0" w:color="auto"/>
            </w:tcBorders>
            <w:shd w:val="clear" w:color="auto" w:fill="auto"/>
            <w:noWrap/>
            <w:hideMark/>
          </w:tcPr>
          <w:p w14:paraId="7A48B63E" w14:textId="77777777" w:rsidR="009D70E2" w:rsidRPr="00A56F78" w:rsidRDefault="009D70E2" w:rsidP="009D70E2">
            <w:pPr>
              <w:spacing w:after="0" w:line="240" w:lineRule="auto"/>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Zāles iela pie Pasta 5</w:t>
            </w:r>
          </w:p>
        </w:tc>
        <w:tc>
          <w:tcPr>
            <w:tcW w:w="583" w:type="dxa"/>
            <w:tcBorders>
              <w:top w:val="nil"/>
              <w:left w:val="nil"/>
              <w:bottom w:val="single" w:sz="8" w:space="0" w:color="auto"/>
              <w:right w:val="single" w:sz="8" w:space="0" w:color="auto"/>
            </w:tcBorders>
            <w:shd w:val="clear" w:color="auto" w:fill="auto"/>
            <w:noWrap/>
            <w:hideMark/>
          </w:tcPr>
          <w:p w14:paraId="52846A26"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64</w:t>
            </w:r>
          </w:p>
        </w:tc>
        <w:tc>
          <w:tcPr>
            <w:tcW w:w="823" w:type="dxa"/>
            <w:tcBorders>
              <w:top w:val="nil"/>
              <w:left w:val="nil"/>
              <w:bottom w:val="single" w:sz="8" w:space="0" w:color="auto"/>
              <w:right w:val="single" w:sz="8" w:space="0" w:color="auto"/>
            </w:tcBorders>
            <w:shd w:val="clear" w:color="auto" w:fill="auto"/>
            <w:noWrap/>
            <w:hideMark/>
          </w:tcPr>
          <w:p w14:paraId="3CE916EF"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40</w:t>
            </w:r>
          </w:p>
        </w:tc>
        <w:tc>
          <w:tcPr>
            <w:tcW w:w="993" w:type="dxa"/>
            <w:tcBorders>
              <w:top w:val="nil"/>
              <w:left w:val="nil"/>
              <w:bottom w:val="single" w:sz="8" w:space="0" w:color="auto"/>
              <w:right w:val="single" w:sz="8" w:space="0" w:color="auto"/>
            </w:tcBorders>
            <w:shd w:val="clear" w:color="auto" w:fill="auto"/>
            <w:noWrap/>
            <w:hideMark/>
          </w:tcPr>
          <w:p w14:paraId="5521B493"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667BE01F"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2D5940F8"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172</w:t>
            </w:r>
          </w:p>
        </w:tc>
        <w:tc>
          <w:tcPr>
            <w:tcW w:w="5245" w:type="dxa"/>
            <w:tcBorders>
              <w:top w:val="nil"/>
              <w:left w:val="nil"/>
              <w:bottom w:val="single" w:sz="8" w:space="0" w:color="auto"/>
              <w:right w:val="single" w:sz="8" w:space="0" w:color="auto"/>
            </w:tcBorders>
            <w:shd w:val="clear" w:color="auto" w:fill="auto"/>
            <w:noWrap/>
            <w:hideMark/>
          </w:tcPr>
          <w:p w14:paraId="541E2729"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Zāles iela Nr.8 (arī iekšpagalms )</w:t>
            </w:r>
          </w:p>
        </w:tc>
        <w:tc>
          <w:tcPr>
            <w:tcW w:w="583" w:type="dxa"/>
            <w:tcBorders>
              <w:top w:val="nil"/>
              <w:left w:val="nil"/>
              <w:bottom w:val="single" w:sz="8" w:space="0" w:color="auto"/>
              <w:right w:val="single" w:sz="8" w:space="0" w:color="auto"/>
            </w:tcBorders>
            <w:shd w:val="clear" w:color="auto" w:fill="auto"/>
            <w:noWrap/>
            <w:hideMark/>
          </w:tcPr>
          <w:p w14:paraId="23D12B29"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86</w:t>
            </w:r>
          </w:p>
        </w:tc>
        <w:tc>
          <w:tcPr>
            <w:tcW w:w="823" w:type="dxa"/>
            <w:tcBorders>
              <w:top w:val="nil"/>
              <w:left w:val="nil"/>
              <w:bottom w:val="single" w:sz="8" w:space="0" w:color="auto"/>
              <w:right w:val="single" w:sz="8" w:space="0" w:color="auto"/>
            </w:tcBorders>
            <w:shd w:val="clear" w:color="auto" w:fill="auto"/>
            <w:noWrap/>
            <w:hideMark/>
          </w:tcPr>
          <w:p w14:paraId="2A718083"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460</w:t>
            </w:r>
          </w:p>
        </w:tc>
        <w:tc>
          <w:tcPr>
            <w:tcW w:w="993" w:type="dxa"/>
            <w:tcBorders>
              <w:top w:val="nil"/>
              <w:left w:val="nil"/>
              <w:bottom w:val="single" w:sz="8" w:space="0" w:color="auto"/>
              <w:right w:val="single" w:sz="8" w:space="0" w:color="auto"/>
            </w:tcBorders>
            <w:shd w:val="clear" w:color="auto" w:fill="auto"/>
            <w:noWrap/>
            <w:hideMark/>
          </w:tcPr>
          <w:p w14:paraId="5F5BF967"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796B8281"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39520132"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173</w:t>
            </w:r>
          </w:p>
        </w:tc>
        <w:tc>
          <w:tcPr>
            <w:tcW w:w="5245" w:type="dxa"/>
            <w:tcBorders>
              <w:top w:val="nil"/>
              <w:left w:val="nil"/>
              <w:bottom w:val="single" w:sz="8" w:space="0" w:color="auto"/>
              <w:right w:val="single" w:sz="8" w:space="0" w:color="auto"/>
            </w:tcBorders>
            <w:shd w:val="clear" w:color="auto" w:fill="auto"/>
            <w:noWrap/>
            <w:hideMark/>
          </w:tcPr>
          <w:p w14:paraId="1A049F47"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Zāles iela pie Pasta 8 teritorijas</w:t>
            </w:r>
          </w:p>
        </w:tc>
        <w:tc>
          <w:tcPr>
            <w:tcW w:w="583" w:type="dxa"/>
            <w:tcBorders>
              <w:top w:val="nil"/>
              <w:left w:val="nil"/>
              <w:bottom w:val="single" w:sz="8" w:space="0" w:color="auto"/>
              <w:right w:val="single" w:sz="8" w:space="0" w:color="auto"/>
            </w:tcBorders>
            <w:shd w:val="clear" w:color="auto" w:fill="auto"/>
            <w:noWrap/>
            <w:hideMark/>
          </w:tcPr>
          <w:p w14:paraId="3E5F1E8A"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47</w:t>
            </w:r>
          </w:p>
        </w:tc>
        <w:tc>
          <w:tcPr>
            <w:tcW w:w="823" w:type="dxa"/>
            <w:tcBorders>
              <w:top w:val="nil"/>
              <w:left w:val="nil"/>
              <w:bottom w:val="single" w:sz="8" w:space="0" w:color="auto"/>
              <w:right w:val="single" w:sz="8" w:space="0" w:color="auto"/>
            </w:tcBorders>
            <w:shd w:val="clear" w:color="auto" w:fill="auto"/>
            <w:noWrap/>
            <w:hideMark/>
          </w:tcPr>
          <w:p w14:paraId="6223735D"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28</w:t>
            </w:r>
          </w:p>
        </w:tc>
        <w:tc>
          <w:tcPr>
            <w:tcW w:w="993" w:type="dxa"/>
            <w:tcBorders>
              <w:top w:val="nil"/>
              <w:left w:val="nil"/>
              <w:bottom w:val="single" w:sz="8" w:space="0" w:color="auto"/>
              <w:right w:val="single" w:sz="8" w:space="0" w:color="auto"/>
            </w:tcBorders>
            <w:shd w:val="clear" w:color="auto" w:fill="auto"/>
            <w:noWrap/>
            <w:hideMark/>
          </w:tcPr>
          <w:p w14:paraId="050DB1D2"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245B7B40"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2C7A7810"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174</w:t>
            </w:r>
          </w:p>
        </w:tc>
        <w:tc>
          <w:tcPr>
            <w:tcW w:w="5245" w:type="dxa"/>
            <w:tcBorders>
              <w:top w:val="nil"/>
              <w:left w:val="nil"/>
              <w:bottom w:val="single" w:sz="8" w:space="0" w:color="auto"/>
              <w:right w:val="single" w:sz="8" w:space="0" w:color="auto"/>
            </w:tcBorders>
            <w:shd w:val="clear" w:color="auto" w:fill="auto"/>
            <w:noWrap/>
            <w:hideMark/>
          </w:tcPr>
          <w:p w14:paraId="715CD88C"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Zāles iela pie Jaunās 17</w:t>
            </w:r>
          </w:p>
        </w:tc>
        <w:tc>
          <w:tcPr>
            <w:tcW w:w="583" w:type="dxa"/>
            <w:tcBorders>
              <w:top w:val="nil"/>
              <w:left w:val="nil"/>
              <w:bottom w:val="single" w:sz="8" w:space="0" w:color="auto"/>
              <w:right w:val="single" w:sz="8" w:space="0" w:color="auto"/>
            </w:tcBorders>
            <w:shd w:val="clear" w:color="auto" w:fill="auto"/>
            <w:noWrap/>
            <w:hideMark/>
          </w:tcPr>
          <w:p w14:paraId="11EC71CB"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56</w:t>
            </w:r>
          </w:p>
        </w:tc>
        <w:tc>
          <w:tcPr>
            <w:tcW w:w="823" w:type="dxa"/>
            <w:tcBorders>
              <w:top w:val="nil"/>
              <w:left w:val="nil"/>
              <w:bottom w:val="single" w:sz="8" w:space="0" w:color="auto"/>
              <w:right w:val="single" w:sz="8" w:space="0" w:color="auto"/>
            </w:tcBorders>
            <w:shd w:val="clear" w:color="auto" w:fill="auto"/>
            <w:noWrap/>
            <w:hideMark/>
          </w:tcPr>
          <w:p w14:paraId="36D620D5"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33</w:t>
            </w:r>
          </w:p>
        </w:tc>
        <w:tc>
          <w:tcPr>
            <w:tcW w:w="993" w:type="dxa"/>
            <w:tcBorders>
              <w:top w:val="nil"/>
              <w:left w:val="nil"/>
              <w:bottom w:val="single" w:sz="8" w:space="0" w:color="auto"/>
              <w:right w:val="single" w:sz="8" w:space="0" w:color="auto"/>
            </w:tcBorders>
            <w:shd w:val="clear" w:color="auto" w:fill="auto"/>
            <w:noWrap/>
            <w:hideMark/>
          </w:tcPr>
          <w:p w14:paraId="4FB66C09"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6FB81ADF"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649401E4"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175</w:t>
            </w:r>
          </w:p>
        </w:tc>
        <w:tc>
          <w:tcPr>
            <w:tcW w:w="5245" w:type="dxa"/>
            <w:tcBorders>
              <w:top w:val="nil"/>
              <w:left w:val="nil"/>
              <w:bottom w:val="single" w:sz="8" w:space="0" w:color="auto"/>
              <w:right w:val="single" w:sz="8" w:space="0" w:color="auto"/>
            </w:tcBorders>
            <w:shd w:val="clear" w:color="auto" w:fill="auto"/>
            <w:noWrap/>
            <w:hideMark/>
          </w:tcPr>
          <w:p w14:paraId="1D197826"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Zāles iela nr.9</w:t>
            </w:r>
          </w:p>
        </w:tc>
        <w:tc>
          <w:tcPr>
            <w:tcW w:w="583" w:type="dxa"/>
            <w:tcBorders>
              <w:top w:val="nil"/>
              <w:left w:val="nil"/>
              <w:bottom w:val="single" w:sz="8" w:space="0" w:color="auto"/>
              <w:right w:val="single" w:sz="8" w:space="0" w:color="auto"/>
            </w:tcBorders>
            <w:shd w:val="clear" w:color="auto" w:fill="auto"/>
            <w:noWrap/>
            <w:hideMark/>
          </w:tcPr>
          <w:p w14:paraId="752307FE"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28</w:t>
            </w:r>
          </w:p>
        </w:tc>
        <w:tc>
          <w:tcPr>
            <w:tcW w:w="823" w:type="dxa"/>
            <w:tcBorders>
              <w:top w:val="nil"/>
              <w:left w:val="nil"/>
              <w:bottom w:val="single" w:sz="8" w:space="0" w:color="auto"/>
              <w:right w:val="single" w:sz="8" w:space="0" w:color="auto"/>
            </w:tcBorders>
            <w:shd w:val="clear" w:color="auto" w:fill="auto"/>
            <w:noWrap/>
            <w:hideMark/>
          </w:tcPr>
          <w:p w14:paraId="5BF69255"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18</w:t>
            </w:r>
          </w:p>
        </w:tc>
        <w:tc>
          <w:tcPr>
            <w:tcW w:w="993" w:type="dxa"/>
            <w:tcBorders>
              <w:top w:val="nil"/>
              <w:left w:val="nil"/>
              <w:bottom w:val="single" w:sz="8" w:space="0" w:color="auto"/>
              <w:right w:val="single" w:sz="8" w:space="0" w:color="auto"/>
            </w:tcBorders>
            <w:shd w:val="clear" w:color="auto" w:fill="auto"/>
            <w:noWrap/>
            <w:hideMark/>
          </w:tcPr>
          <w:p w14:paraId="1D58B8D9"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60267D1B"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04EBC624"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176</w:t>
            </w:r>
          </w:p>
        </w:tc>
        <w:tc>
          <w:tcPr>
            <w:tcW w:w="5245" w:type="dxa"/>
            <w:tcBorders>
              <w:top w:val="nil"/>
              <w:left w:val="nil"/>
              <w:bottom w:val="single" w:sz="8" w:space="0" w:color="auto"/>
              <w:right w:val="single" w:sz="8" w:space="0" w:color="auto"/>
            </w:tcBorders>
            <w:shd w:val="clear" w:color="auto" w:fill="auto"/>
            <w:noWrap/>
            <w:hideMark/>
          </w:tcPr>
          <w:p w14:paraId="641D008F"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Zāles iela nr.9A</w:t>
            </w:r>
          </w:p>
        </w:tc>
        <w:tc>
          <w:tcPr>
            <w:tcW w:w="583" w:type="dxa"/>
            <w:tcBorders>
              <w:top w:val="nil"/>
              <w:left w:val="nil"/>
              <w:bottom w:val="single" w:sz="8" w:space="0" w:color="auto"/>
              <w:right w:val="single" w:sz="8" w:space="0" w:color="auto"/>
            </w:tcBorders>
            <w:shd w:val="clear" w:color="auto" w:fill="auto"/>
            <w:noWrap/>
            <w:hideMark/>
          </w:tcPr>
          <w:p w14:paraId="47AB519B"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61</w:t>
            </w:r>
          </w:p>
        </w:tc>
        <w:tc>
          <w:tcPr>
            <w:tcW w:w="823" w:type="dxa"/>
            <w:tcBorders>
              <w:top w:val="nil"/>
              <w:left w:val="nil"/>
              <w:bottom w:val="single" w:sz="8" w:space="0" w:color="auto"/>
              <w:right w:val="single" w:sz="8" w:space="0" w:color="auto"/>
            </w:tcBorders>
            <w:shd w:val="clear" w:color="auto" w:fill="auto"/>
            <w:noWrap/>
            <w:hideMark/>
          </w:tcPr>
          <w:p w14:paraId="1266711E"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36</w:t>
            </w:r>
          </w:p>
        </w:tc>
        <w:tc>
          <w:tcPr>
            <w:tcW w:w="993" w:type="dxa"/>
            <w:tcBorders>
              <w:top w:val="nil"/>
              <w:left w:val="nil"/>
              <w:bottom w:val="single" w:sz="8" w:space="0" w:color="auto"/>
              <w:right w:val="single" w:sz="8" w:space="0" w:color="auto"/>
            </w:tcBorders>
            <w:shd w:val="clear" w:color="auto" w:fill="auto"/>
            <w:noWrap/>
            <w:hideMark/>
          </w:tcPr>
          <w:p w14:paraId="7F0E3C26"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686E377E"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3F9A6607"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177</w:t>
            </w:r>
          </w:p>
        </w:tc>
        <w:tc>
          <w:tcPr>
            <w:tcW w:w="5245" w:type="dxa"/>
            <w:tcBorders>
              <w:top w:val="nil"/>
              <w:left w:val="nil"/>
              <w:bottom w:val="single" w:sz="8" w:space="0" w:color="auto"/>
              <w:right w:val="single" w:sz="8" w:space="0" w:color="auto"/>
            </w:tcBorders>
            <w:shd w:val="clear" w:color="auto" w:fill="auto"/>
            <w:noWrap/>
            <w:hideMark/>
          </w:tcPr>
          <w:p w14:paraId="2148DFA1"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 xml:space="preserve">Zāles iela pie Valmieras 5 </w:t>
            </w:r>
            <w:proofErr w:type="spellStart"/>
            <w:r w:rsidRPr="00A56F78">
              <w:rPr>
                <w:rFonts w:ascii="Times New Roman" w:eastAsia="Times New Roman" w:hAnsi="Times New Roman" w:cs="Times New Roman"/>
                <w:sz w:val="24"/>
                <w:szCs w:val="24"/>
                <w:lang w:eastAsia="lv-LV"/>
              </w:rPr>
              <w:t>terit</w:t>
            </w:r>
            <w:proofErr w:type="spellEnd"/>
            <w:r w:rsidRPr="00A56F78">
              <w:rPr>
                <w:rFonts w:ascii="Times New Roman" w:eastAsia="Times New Roman" w:hAnsi="Times New Roman" w:cs="Times New Roman"/>
                <w:sz w:val="24"/>
                <w:szCs w:val="24"/>
                <w:lang w:eastAsia="lv-LV"/>
              </w:rPr>
              <w:t>.</w:t>
            </w:r>
          </w:p>
        </w:tc>
        <w:tc>
          <w:tcPr>
            <w:tcW w:w="583" w:type="dxa"/>
            <w:tcBorders>
              <w:top w:val="nil"/>
              <w:left w:val="nil"/>
              <w:bottom w:val="single" w:sz="8" w:space="0" w:color="auto"/>
              <w:right w:val="single" w:sz="8" w:space="0" w:color="auto"/>
            </w:tcBorders>
            <w:shd w:val="clear" w:color="auto" w:fill="auto"/>
            <w:noWrap/>
            <w:hideMark/>
          </w:tcPr>
          <w:p w14:paraId="03B7E91A"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34</w:t>
            </w:r>
          </w:p>
        </w:tc>
        <w:tc>
          <w:tcPr>
            <w:tcW w:w="823" w:type="dxa"/>
            <w:tcBorders>
              <w:top w:val="nil"/>
              <w:left w:val="nil"/>
              <w:bottom w:val="single" w:sz="8" w:space="0" w:color="auto"/>
              <w:right w:val="single" w:sz="8" w:space="0" w:color="auto"/>
            </w:tcBorders>
            <w:shd w:val="clear" w:color="auto" w:fill="auto"/>
            <w:noWrap/>
            <w:hideMark/>
          </w:tcPr>
          <w:p w14:paraId="4176341B"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34</w:t>
            </w:r>
          </w:p>
        </w:tc>
        <w:tc>
          <w:tcPr>
            <w:tcW w:w="993" w:type="dxa"/>
            <w:tcBorders>
              <w:top w:val="nil"/>
              <w:left w:val="nil"/>
              <w:bottom w:val="single" w:sz="8" w:space="0" w:color="auto"/>
              <w:right w:val="single" w:sz="8" w:space="0" w:color="auto"/>
            </w:tcBorders>
            <w:shd w:val="clear" w:color="auto" w:fill="auto"/>
            <w:noWrap/>
            <w:hideMark/>
          </w:tcPr>
          <w:p w14:paraId="6EB9C958"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11F5C426" w14:textId="77777777" w:rsidTr="009D70E2">
        <w:trPr>
          <w:trHeight w:val="330"/>
        </w:trPr>
        <w:tc>
          <w:tcPr>
            <w:tcW w:w="642" w:type="dxa"/>
            <w:tcBorders>
              <w:top w:val="nil"/>
              <w:left w:val="single" w:sz="8" w:space="0" w:color="auto"/>
              <w:bottom w:val="single" w:sz="8" w:space="0" w:color="auto"/>
              <w:right w:val="single" w:sz="8" w:space="0" w:color="auto"/>
            </w:tcBorders>
            <w:shd w:val="clear" w:color="auto" w:fill="auto"/>
            <w:noWrap/>
            <w:hideMark/>
          </w:tcPr>
          <w:p w14:paraId="6753C6CB"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178</w:t>
            </w:r>
          </w:p>
        </w:tc>
        <w:tc>
          <w:tcPr>
            <w:tcW w:w="5245" w:type="dxa"/>
            <w:tcBorders>
              <w:top w:val="nil"/>
              <w:left w:val="nil"/>
              <w:bottom w:val="single" w:sz="8" w:space="0" w:color="auto"/>
              <w:right w:val="single" w:sz="8" w:space="0" w:color="auto"/>
            </w:tcBorders>
            <w:shd w:val="clear" w:color="auto" w:fill="auto"/>
            <w:noWrap/>
            <w:hideMark/>
          </w:tcPr>
          <w:p w14:paraId="13FE5AC7"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 xml:space="preserve">Klostera iela nr.2 </w:t>
            </w:r>
          </w:p>
        </w:tc>
        <w:tc>
          <w:tcPr>
            <w:tcW w:w="583" w:type="dxa"/>
            <w:tcBorders>
              <w:top w:val="nil"/>
              <w:left w:val="nil"/>
              <w:bottom w:val="single" w:sz="8" w:space="0" w:color="auto"/>
              <w:right w:val="single" w:sz="8" w:space="0" w:color="auto"/>
            </w:tcBorders>
            <w:shd w:val="clear" w:color="auto" w:fill="auto"/>
            <w:noWrap/>
            <w:hideMark/>
          </w:tcPr>
          <w:p w14:paraId="1FED2F87"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90</w:t>
            </w:r>
          </w:p>
        </w:tc>
        <w:tc>
          <w:tcPr>
            <w:tcW w:w="823" w:type="dxa"/>
            <w:tcBorders>
              <w:top w:val="nil"/>
              <w:left w:val="nil"/>
              <w:bottom w:val="single" w:sz="8" w:space="0" w:color="auto"/>
              <w:right w:val="single" w:sz="8" w:space="0" w:color="auto"/>
            </w:tcBorders>
            <w:shd w:val="clear" w:color="auto" w:fill="auto"/>
            <w:noWrap/>
            <w:hideMark/>
          </w:tcPr>
          <w:p w14:paraId="69452076"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180</w:t>
            </w:r>
          </w:p>
        </w:tc>
        <w:tc>
          <w:tcPr>
            <w:tcW w:w="993" w:type="dxa"/>
            <w:tcBorders>
              <w:top w:val="nil"/>
              <w:left w:val="nil"/>
              <w:bottom w:val="single" w:sz="8" w:space="0" w:color="auto"/>
              <w:right w:val="single" w:sz="8" w:space="0" w:color="auto"/>
            </w:tcBorders>
            <w:shd w:val="clear" w:color="auto" w:fill="auto"/>
            <w:noWrap/>
            <w:hideMark/>
          </w:tcPr>
          <w:p w14:paraId="1BFB4794"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3A1B1577" w14:textId="77777777" w:rsidTr="009D70E2">
        <w:trPr>
          <w:trHeight w:val="330"/>
        </w:trPr>
        <w:tc>
          <w:tcPr>
            <w:tcW w:w="642" w:type="dxa"/>
            <w:tcBorders>
              <w:top w:val="nil"/>
              <w:left w:val="single" w:sz="8" w:space="0" w:color="auto"/>
              <w:bottom w:val="double" w:sz="6" w:space="0" w:color="auto"/>
              <w:right w:val="single" w:sz="8" w:space="0" w:color="auto"/>
            </w:tcBorders>
            <w:shd w:val="clear" w:color="auto" w:fill="auto"/>
            <w:noWrap/>
            <w:hideMark/>
          </w:tcPr>
          <w:p w14:paraId="1C728EF1"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179</w:t>
            </w:r>
          </w:p>
        </w:tc>
        <w:tc>
          <w:tcPr>
            <w:tcW w:w="5245" w:type="dxa"/>
            <w:tcBorders>
              <w:top w:val="nil"/>
              <w:left w:val="nil"/>
              <w:bottom w:val="double" w:sz="6" w:space="0" w:color="auto"/>
              <w:right w:val="single" w:sz="8" w:space="0" w:color="auto"/>
            </w:tcBorders>
            <w:shd w:val="clear" w:color="auto" w:fill="auto"/>
            <w:noWrap/>
            <w:hideMark/>
          </w:tcPr>
          <w:p w14:paraId="71E282AC" w14:textId="77777777" w:rsidR="009D70E2" w:rsidRPr="00A56F78" w:rsidRDefault="009D70E2" w:rsidP="009D70E2">
            <w:pPr>
              <w:spacing w:after="0" w:line="240" w:lineRule="auto"/>
              <w:jc w:val="both"/>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 xml:space="preserve">Klostera iela pie </w:t>
            </w:r>
            <w:proofErr w:type="spellStart"/>
            <w:r w:rsidRPr="00A56F78">
              <w:rPr>
                <w:rFonts w:ascii="Times New Roman" w:eastAsia="Times New Roman" w:hAnsi="Times New Roman" w:cs="Times New Roman"/>
                <w:sz w:val="24"/>
                <w:szCs w:val="24"/>
                <w:lang w:eastAsia="lv-LV"/>
              </w:rPr>
              <w:t>Cēsu</w:t>
            </w:r>
            <w:proofErr w:type="spellEnd"/>
            <w:r w:rsidRPr="00A56F78">
              <w:rPr>
                <w:rFonts w:ascii="Times New Roman" w:eastAsia="Times New Roman" w:hAnsi="Times New Roman" w:cs="Times New Roman"/>
                <w:sz w:val="24"/>
                <w:szCs w:val="24"/>
                <w:lang w:eastAsia="lv-LV"/>
              </w:rPr>
              <w:t xml:space="preserve"> 5 teritorijas</w:t>
            </w:r>
          </w:p>
        </w:tc>
        <w:tc>
          <w:tcPr>
            <w:tcW w:w="583" w:type="dxa"/>
            <w:tcBorders>
              <w:top w:val="nil"/>
              <w:left w:val="nil"/>
              <w:bottom w:val="double" w:sz="6" w:space="0" w:color="auto"/>
              <w:right w:val="single" w:sz="8" w:space="0" w:color="auto"/>
            </w:tcBorders>
            <w:shd w:val="clear" w:color="auto" w:fill="auto"/>
            <w:noWrap/>
            <w:hideMark/>
          </w:tcPr>
          <w:p w14:paraId="19BBF97F" w14:textId="77777777" w:rsidR="009D70E2" w:rsidRPr="00A56F78" w:rsidRDefault="009D70E2" w:rsidP="009D70E2">
            <w:pPr>
              <w:spacing w:after="0" w:line="240" w:lineRule="auto"/>
              <w:jc w:val="center"/>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44</w:t>
            </w:r>
          </w:p>
        </w:tc>
        <w:tc>
          <w:tcPr>
            <w:tcW w:w="823" w:type="dxa"/>
            <w:tcBorders>
              <w:top w:val="nil"/>
              <w:left w:val="nil"/>
              <w:bottom w:val="double" w:sz="6" w:space="0" w:color="auto"/>
              <w:right w:val="single" w:sz="8" w:space="0" w:color="auto"/>
            </w:tcBorders>
            <w:shd w:val="clear" w:color="auto" w:fill="auto"/>
            <w:noWrap/>
            <w:hideMark/>
          </w:tcPr>
          <w:p w14:paraId="5B5F3E19"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28</w:t>
            </w:r>
          </w:p>
        </w:tc>
        <w:tc>
          <w:tcPr>
            <w:tcW w:w="993" w:type="dxa"/>
            <w:tcBorders>
              <w:top w:val="nil"/>
              <w:left w:val="nil"/>
              <w:bottom w:val="nil"/>
              <w:right w:val="single" w:sz="8" w:space="0" w:color="auto"/>
            </w:tcBorders>
            <w:shd w:val="clear" w:color="auto" w:fill="auto"/>
            <w:noWrap/>
            <w:hideMark/>
          </w:tcPr>
          <w:p w14:paraId="6FDE316D"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0</w:t>
            </w:r>
          </w:p>
        </w:tc>
      </w:tr>
      <w:tr w:rsidR="00A56F78" w:rsidRPr="00A56F78" w14:paraId="0939A5AF" w14:textId="77777777" w:rsidTr="009D70E2">
        <w:trPr>
          <w:trHeight w:val="345"/>
        </w:trPr>
        <w:tc>
          <w:tcPr>
            <w:tcW w:w="642" w:type="dxa"/>
            <w:tcBorders>
              <w:top w:val="nil"/>
              <w:left w:val="single" w:sz="8" w:space="0" w:color="auto"/>
              <w:bottom w:val="single" w:sz="8" w:space="0" w:color="auto"/>
              <w:right w:val="single" w:sz="8" w:space="0" w:color="auto"/>
            </w:tcBorders>
            <w:shd w:val="clear" w:color="auto" w:fill="auto"/>
            <w:noWrap/>
            <w:hideMark/>
          </w:tcPr>
          <w:p w14:paraId="3C133B3D" w14:textId="77777777" w:rsidR="009D70E2" w:rsidRPr="00A56F78" w:rsidRDefault="009D70E2" w:rsidP="009D70E2">
            <w:pPr>
              <w:spacing w:after="0" w:line="240" w:lineRule="auto"/>
              <w:jc w:val="right"/>
              <w:rPr>
                <w:rFonts w:ascii="Times New Roman" w:eastAsia="Times New Roman" w:hAnsi="Times New Roman" w:cs="Times New Roman"/>
                <w:sz w:val="24"/>
                <w:szCs w:val="24"/>
                <w:lang w:eastAsia="lv-LV"/>
              </w:rPr>
            </w:pPr>
            <w:r w:rsidRPr="00A56F78">
              <w:rPr>
                <w:rFonts w:ascii="Times New Roman" w:eastAsia="Times New Roman" w:hAnsi="Times New Roman" w:cs="Times New Roman"/>
                <w:sz w:val="24"/>
                <w:szCs w:val="24"/>
                <w:lang w:eastAsia="lv-LV"/>
              </w:rPr>
              <w:t> </w:t>
            </w:r>
          </w:p>
        </w:tc>
        <w:tc>
          <w:tcPr>
            <w:tcW w:w="5245" w:type="dxa"/>
            <w:tcBorders>
              <w:top w:val="nil"/>
              <w:left w:val="nil"/>
              <w:bottom w:val="single" w:sz="8" w:space="0" w:color="auto"/>
              <w:right w:val="single" w:sz="8" w:space="0" w:color="auto"/>
            </w:tcBorders>
            <w:shd w:val="clear" w:color="auto" w:fill="auto"/>
            <w:noWrap/>
            <w:vAlign w:val="center"/>
            <w:hideMark/>
          </w:tcPr>
          <w:p w14:paraId="48D4782A" w14:textId="77777777" w:rsidR="009D70E2" w:rsidRPr="00A56F78" w:rsidRDefault="009D70E2" w:rsidP="009D70E2">
            <w:pPr>
              <w:spacing w:after="0" w:line="240" w:lineRule="auto"/>
              <w:rPr>
                <w:rFonts w:ascii="Times New Roman" w:eastAsia="Times New Roman" w:hAnsi="Times New Roman" w:cs="Times New Roman"/>
                <w:b/>
                <w:bCs/>
                <w:sz w:val="24"/>
                <w:szCs w:val="24"/>
                <w:lang w:eastAsia="lv-LV"/>
              </w:rPr>
            </w:pPr>
            <w:r w:rsidRPr="00A56F78">
              <w:rPr>
                <w:rFonts w:ascii="Times New Roman" w:eastAsia="Times New Roman" w:hAnsi="Times New Roman" w:cs="Times New Roman"/>
                <w:b/>
                <w:bCs/>
                <w:sz w:val="24"/>
                <w:szCs w:val="24"/>
                <w:lang w:eastAsia="lv-LV"/>
              </w:rPr>
              <w:t>Kop</w:t>
            </w:r>
            <w:bookmarkStart w:id="0" w:name="_GoBack"/>
            <w:bookmarkEnd w:id="0"/>
            <w:r w:rsidRPr="00A56F78">
              <w:rPr>
                <w:rFonts w:ascii="Times New Roman" w:eastAsia="Times New Roman" w:hAnsi="Times New Roman" w:cs="Times New Roman"/>
                <w:b/>
                <w:bCs/>
                <w:sz w:val="24"/>
                <w:szCs w:val="24"/>
                <w:lang w:eastAsia="lv-LV"/>
              </w:rPr>
              <w:t xml:space="preserve">ā:       </w:t>
            </w:r>
          </w:p>
        </w:tc>
        <w:tc>
          <w:tcPr>
            <w:tcW w:w="583" w:type="dxa"/>
            <w:tcBorders>
              <w:top w:val="nil"/>
              <w:left w:val="nil"/>
              <w:bottom w:val="single" w:sz="8" w:space="0" w:color="auto"/>
              <w:right w:val="single" w:sz="8" w:space="0" w:color="auto"/>
            </w:tcBorders>
            <w:shd w:val="clear" w:color="auto" w:fill="auto"/>
            <w:noWrap/>
            <w:vAlign w:val="center"/>
            <w:hideMark/>
          </w:tcPr>
          <w:p w14:paraId="1A12B768" w14:textId="77777777" w:rsidR="009D70E2" w:rsidRPr="00A56F78" w:rsidRDefault="009D70E2" w:rsidP="009D70E2">
            <w:pPr>
              <w:spacing w:after="0" w:line="240" w:lineRule="auto"/>
              <w:jc w:val="right"/>
              <w:rPr>
                <w:rFonts w:ascii="Times New Roman" w:eastAsia="Times New Roman" w:hAnsi="Times New Roman" w:cs="Times New Roman"/>
                <w:b/>
                <w:bCs/>
                <w:sz w:val="24"/>
                <w:szCs w:val="24"/>
                <w:lang w:eastAsia="lv-LV"/>
              </w:rPr>
            </w:pPr>
            <w:r w:rsidRPr="00A56F78">
              <w:rPr>
                <w:rFonts w:ascii="Times New Roman" w:eastAsia="Times New Roman" w:hAnsi="Times New Roman" w:cs="Times New Roman"/>
                <w:b/>
                <w:bCs/>
                <w:sz w:val="24"/>
                <w:szCs w:val="24"/>
                <w:lang w:eastAsia="lv-LV"/>
              </w:rPr>
              <w:t>10230</w:t>
            </w:r>
          </w:p>
        </w:tc>
        <w:tc>
          <w:tcPr>
            <w:tcW w:w="823" w:type="dxa"/>
            <w:tcBorders>
              <w:top w:val="nil"/>
              <w:left w:val="nil"/>
              <w:bottom w:val="single" w:sz="8" w:space="0" w:color="auto"/>
              <w:right w:val="single" w:sz="8" w:space="0" w:color="auto"/>
            </w:tcBorders>
            <w:shd w:val="clear" w:color="auto" w:fill="auto"/>
            <w:noWrap/>
            <w:vAlign w:val="center"/>
            <w:hideMark/>
          </w:tcPr>
          <w:p w14:paraId="5B12C395" w14:textId="77777777" w:rsidR="009D70E2" w:rsidRPr="00A56F78" w:rsidRDefault="009D70E2" w:rsidP="009D70E2">
            <w:pPr>
              <w:spacing w:after="0" w:line="240" w:lineRule="auto"/>
              <w:jc w:val="right"/>
              <w:rPr>
                <w:rFonts w:ascii="Times New Roman" w:eastAsia="Times New Roman" w:hAnsi="Times New Roman" w:cs="Times New Roman"/>
                <w:b/>
                <w:bCs/>
                <w:sz w:val="24"/>
                <w:szCs w:val="24"/>
                <w:lang w:eastAsia="lv-LV"/>
              </w:rPr>
            </w:pPr>
            <w:r w:rsidRPr="00A56F78">
              <w:rPr>
                <w:rFonts w:ascii="Times New Roman" w:eastAsia="Times New Roman" w:hAnsi="Times New Roman" w:cs="Times New Roman"/>
                <w:b/>
                <w:bCs/>
                <w:sz w:val="24"/>
                <w:szCs w:val="24"/>
                <w:lang w:eastAsia="lv-LV"/>
              </w:rPr>
              <w:t>7102</w:t>
            </w:r>
          </w:p>
        </w:tc>
        <w:tc>
          <w:tcPr>
            <w:tcW w:w="993" w:type="dxa"/>
            <w:tcBorders>
              <w:top w:val="single" w:sz="8" w:space="0" w:color="auto"/>
              <w:left w:val="nil"/>
              <w:bottom w:val="single" w:sz="8" w:space="0" w:color="auto"/>
              <w:right w:val="single" w:sz="8" w:space="0" w:color="auto"/>
            </w:tcBorders>
            <w:shd w:val="clear" w:color="auto" w:fill="auto"/>
            <w:noWrap/>
            <w:vAlign w:val="center"/>
            <w:hideMark/>
          </w:tcPr>
          <w:p w14:paraId="79E60ACF" w14:textId="77777777" w:rsidR="009D70E2" w:rsidRPr="00A56F78" w:rsidRDefault="009D70E2" w:rsidP="009D70E2">
            <w:pPr>
              <w:spacing w:after="0" w:line="240" w:lineRule="auto"/>
              <w:jc w:val="right"/>
              <w:rPr>
                <w:rFonts w:ascii="Times New Roman" w:eastAsia="Times New Roman" w:hAnsi="Times New Roman" w:cs="Times New Roman"/>
                <w:b/>
                <w:bCs/>
                <w:sz w:val="24"/>
                <w:szCs w:val="24"/>
                <w:lang w:eastAsia="lv-LV"/>
              </w:rPr>
            </w:pPr>
            <w:r w:rsidRPr="00A56F78">
              <w:rPr>
                <w:rFonts w:ascii="Times New Roman" w:eastAsia="Times New Roman" w:hAnsi="Times New Roman" w:cs="Times New Roman"/>
                <w:b/>
                <w:bCs/>
                <w:sz w:val="24"/>
                <w:szCs w:val="24"/>
                <w:lang w:eastAsia="lv-LV"/>
              </w:rPr>
              <w:t>0</w:t>
            </w:r>
          </w:p>
        </w:tc>
      </w:tr>
    </w:tbl>
    <w:p w14:paraId="3FA1FB35" w14:textId="77777777" w:rsidR="009C6DAD" w:rsidRPr="009C6DAD" w:rsidRDefault="009C6DAD" w:rsidP="009C6DAD">
      <w:pPr>
        <w:tabs>
          <w:tab w:val="left" w:pos="142"/>
          <w:tab w:val="left" w:pos="360"/>
          <w:tab w:val="left" w:pos="540"/>
          <w:tab w:val="left" w:pos="900"/>
          <w:tab w:val="left" w:pos="6480"/>
          <w:tab w:val="left" w:pos="8280"/>
        </w:tabs>
        <w:suppressAutoHyphens/>
        <w:autoSpaceDN w:val="0"/>
        <w:ind w:left="1080" w:hanging="540"/>
        <w:jc w:val="both"/>
        <w:textAlignment w:val="baseline"/>
        <w:rPr>
          <w:rFonts w:ascii="Times New Roman" w:hAnsi="Times New Roman" w:cs="Times New Roman"/>
          <w:sz w:val="24"/>
          <w:szCs w:val="24"/>
          <w:lang w:eastAsia="ru-RU"/>
        </w:rPr>
      </w:pPr>
    </w:p>
    <w:sectPr w:rsidR="009C6DAD" w:rsidRPr="009C6DAD" w:rsidSect="00C60659">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250C72" w14:textId="77777777" w:rsidR="00B966D8" w:rsidRDefault="00B966D8" w:rsidP="001C7B0C">
      <w:pPr>
        <w:spacing w:after="0" w:line="240" w:lineRule="auto"/>
      </w:pPr>
      <w:r>
        <w:separator/>
      </w:r>
    </w:p>
  </w:endnote>
  <w:endnote w:type="continuationSeparator" w:id="0">
    <w:p w14:paraId="54FDDBF1" w14:textId="77777777" w:rsidR="00B966D8" w:rsidRDefault="00B966D8" w:rsidP="001C7B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mdITC Bk TL">
    <w:altName w:val="Times New Roman"/>
    <w:charset w:val="BA"/>
    <w:family w:val="roman"/>
    <w:pitch w:val="variable"/>
    <w:sig w:usb0="800002EF" w:usb1="00000048" w:usb2="00000000" w:usb3="00000000" w:csb0="00000097" w:csb1="00000000"/>
  </w:font>
  <w:font w:name="Calibri">
    <w:panose1 w:val="020F0502020204030204"/>
    <w:charset w:val="BA"/>
    <w:family w:val="swiss"/>
    <w:pitch w:val="variable"/>
    <w:sig w:usb0="E0002AFF" w:usb1="C000247B" w:usb2="00000009" w:usb3="00000000" w:csb0="000001FF" w:csb1="00000000"/>
  </w:font>
  <w:font w:name="Times New Roman Bold">
    <w:panose1 w:val="02020803070505020304"/>
    <w:charset w:val="00"/>
    <w:family w:val="roman"/>
    <w:notTrueType/>
    <w:pitch w:val="default"/>
  </w:font>
  <w:font w:name="RimTimes">
    <w:panose1 w:val="00000000000000000000"/>
    <w:charset w:val="00"/>
    <w:family w:val="auto"/>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Balt Helvetica">
    <w:altName w:val="Arial"/>
    <w:panose1 w:val="00000000000000000000"/>
    <w:charset w:val="00"/>
    <w:family w:val="swiss"/>
    <w:notTrueType/>
    <w:pitch w:val="variable"/>
    <w:sig w:usb0="00000003" w:usb1="00000000" w:usb2="00000000" w:usb3="00000000" w:csb0="00000001" w:csb1="00000000"/>
  </w:font>
  <w:font w:name="Microsoft Sans Serif">
    <w:panose1 w:val="020B0604020202020204"/>
    <w:charset w:val="BA"/>
    <w:family w:val="swiss"/>
    <w:pitch w:val="variable"/>
    <w:sig w:usb0="E5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Arial">
    <w:panose1 w:val="020B0604020202020204"/>
    <w:charset w:val="BA"/>
    <w:family w:val="swiss"/>
    <w:pitch w:val="variable"/>
    <w:sig w:usb0="E0002EFF" w:usb1="C0007843" w:usb2="00000009" w:usb3="00000000" w:csb0="000001FF" w:csb1="00000000"/>
  </w:font>
  <w:font w:name="Garamond">
    <w:panose1 w:val="02020404030301010803"/>
    <w:charset w:val="BA"/>
    <w:family w:val="roman"/>
    <w:pitch w:val="variable"/>
    <w:sig w:usb0="00000287" w:usb1="00000000" w:usb2="00000000" w:usb3="00000000" w:csb0="0000009F" w:csb1="00000000"/>
  </w:font>
  <w:font w:name="GarmdITC Lt TL">
    <w:altName w:val="Times New Roman"/>
    <w:panose1 w:val="00000000000000000000"/>
    <w:charset w:val="BA"/>
    <w:family w:val="roman"/>
    <w:notTrueType/>
    <w:pitch w:val="variable"/>
    <w:sig w:usb0="00000007" w:usb1="00000000" w:usb2="00000000" w:usb3="00000000" w:csb0="00000081" w:csb1="00000000"/>
  </w:font>
  <w:font w:name="HG Mincho Light J">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E0E092" w14:textId="77777777" w:rsidR="00B966D8" w:rsidRDefault="00B966D8" w:rsidP="001C7B0C">
      <w:pPr>
        <w:spacing w:after="0" w:line="240" w:lineRule="auto"/>
      </w:pPr>
      <w:r>
        <w:separator/>
      </w:r>
    </w:p>
  </w:footnote>
  <w:footnote w:type="continuationSeparator" w:id="0">
    <w:p w14:paraId="6E5D8FA4" w14:textId="77777777" w:rsidR="00B966D8" w:rsidRDefault="00B966D8" w:rsidP="001C7B0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78606519"/>
      <w:docPartObj>
        <w:docPartGallery w:val="Page Numbers (Top of Page)"/>
        <w:docPartUnique/>
      </w:docPartObj>
    </w:sdtPr>
    <w:sdtEndPr>
      <w:rPr>
        <w:rFonts w:ascii="Times New Roman" w:hAnsi="Times New Roman"/>
      </w:rPr>
    </w:sdtEndPr>
    <w:sdtContent>
      <w:p w14:paraId="0533617A" w14:textId="702D0C97" w:rsidR="001C7B0C" w:rsidRPr="001C7B0C" w:rsidRDefault="001C7B0C">
        <w:pPr>
          <w:pStyle w:val="Galvene"/>
          <w:jc w:val="center"/>
          <w:rPr>
            <w:rFonts w:ascii="Times New Roman" w:hAnsi="Times New Roman"/>
          </w:rPr>
        </w:pPr>
        <w:r w:rsidRPr="001C7B0C">
          <w:rPr>
            <w:rFonts w:ascii="Times New Roman" w:hAnsi="Times New Roman"/>
          </w:rPr>
          <w:fldChar w:fldCharType="begin"/>
        </w:r>
        <w:r w:rsidRPr="001C7B0C">
          <w:rPr>
            <w:rFonts w:ascii="Times New Roman" w:hAnsi="Times New Roman"/>
          </w:rPr>
          <w:instrText>PAGE   \* MERGEFORMAT</w:instrText>
        </w:r>
        <w:r w:rsidRPr="001C7B0C">
          <w:rPr>
            <w:rFonts w:ascii="Times New Roman" w:hAnsi="Times New Roman"/>
          </w:rPr>
          <w:fldChar w:fldCharType="separate"/>
        </w:r>
        <w:r w:rsidR="00C60659">
          <w:rPr>
            <w:rFonts w:ascii="Times New Roman" w:hAnsi="Times New Roman"/>
            <w:noProof/>
          </w:rPr>
          <w:t>5</w:t>
        </w:r>
        <w:r w:rsidRPr="001C7B0C">
          <w:rPr>
            <w:rFonts w:ascii="Times New Roman" w:hAnsi="Times New Roman"/>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187B48" w14:textId="42326B0F" w:rsidR="001C7B0C" w:rsidRPr="001C7B0C" w:rsidRDefault="001C7B0C">
    <w:pPr>
      <w:pStyle w:val="Galvene"/>
      <w:jc w:val="center"/>
      <w:rPr>
        <w:rFonts w:ascii="Times New Roman" w:hAnsi="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3C805432"/>
    <w:name w:val="WW8Num2"/>
    <w:lvl w:ilvl="0">
      <w:start w:val="1"/>
      <w:numFmt w:val="decimal"/>
      <w:lvlText w:val="%1."/>
      <w:lvlJc w:val="left"/>
      <w:pPr>
        <w:tabs>
          <w:tab w:val="num" w:pos="720"/>
        </w:tabs>
        <w:ind w:left="720" w:hanging="360"/>
      </w:pPr>
    </w:lvl>
    <w:lvl w:ilvl="1">
      <w:start w:val="2"/>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 w15:restartNumberingAfterBreak="0">
    <w:nsid w:val="00000003"/>
    <w:multiLevelType w:val="multilevel"/>
    <w:tmpl w:val="CE205B5E"/>
    <w:name w:val="WW8Num3"/>
    <w:lvl w:ilvl="0">
      <w:start w:val="1"/>
      <w:numFmt w:val="decimal"/>
      <w:lvlText w:val="%1."/>
      <w:lvlJc w:val="left"/>
      <w:pPr>
        <w:tabs>
          <w:tab w:val="num" w:pos="720"/>
        </w:tabs>
        <w:ind w:left="720" w:hanging="360"/>
      </w:pPr>
      <w:rPr>
        <w:b/>
        <w:color w:val="auto"/>
      </w:rPr>
    </w:lvl>
    <w:lvl w:ilvl="1">
      <w:start w:val="1"/>
      <w:numFmt w:val="decimal"/>
      <w:lvlText w:val="%1.%2."/>
      <w:lvlJc w:val="left"/>
      <w:pPr>
        <w:tabs>
          <w:tab w:val="num" w:pos="1140"/>
        </w:tabs>
        <w:ind w:left="1140" w:hanging="420"/>
      </w:pPr>
      <w:rPr>
        <w:color w:val="auto"/>
      </w:rPr>
    </w:lvl>
    <w:lvl w:ilvl="2">
      <w:start w:val="1"/>
      <w:numFmt w:val="decimal"/>
      <w:lvlText w:val="%1.%2.%3."/>
      <w:lvlJc w:val="left"/>
      <w:pPr>
        <w:tabs>
          <w:tab w:val="num" w:pos="1080"/>
        </w:tabs>
        <w:ind w:left="1080" w:hanging="720"/>
      </w:pPr>
      <w:rPr>
        <w:b w:val="0"/>
        <w:i w:val="0"/>
      </w:r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2" w15:restartNumberingAfterBreak="0">
    <w:nsid w:val="00000006"/>
    <w:multiLevelType w:val="singleLevel"/>
    <w:tmpl w:val="00000006"/>
    <w:name w:val="WW8Num5"/>
    <w:lvl w:ilvl="0">
      <w:numFmt w:val="bullet"/>
      <w:lvlText w:val="–"/>
      <w:lvlJc w:val="left"/>
      <w:pPr>
        <w:tabs>
          <w:tab w:val="num" w:pos="1260"/>
        </w:tabs>
        <w:ind w:left="1260" w:hanging="360"/>
      </w:pPr>
      <w:rPr>
        <w:rFonts w:ascii="Times New Roman" w:hAnsi="Times New Roman"/>
        <w:b/>
      </w:rPr>
    </w:lvl>
  </w:abstractNum>
  <w:abstractNum w:abstractNumId="3" w15:restartNumberingAfterBreak="0">
    <w:nsid w:val="0000000A"/>
    <w:multiLevelType w:val="multilevel"/>
    <w:tmpl w:val="6FA21068"/>
    <w:name w:val="WW8Num13"/>
    <w:lvl w:ilvl="0">
      <w:start w:val="1"/>
      <w:numFmt w:val="decimal"/>
      <w:lvlText w:val="%1."/>
      <w:lvlJc w:val="left"/>
      <w:pPr>
        <w:tabs>
          <w:tab w:val="num" w:pos="720"/>
        </w:tabs>
        <w:ind w:left="720" w:hanging="360"/>
      </w:pPr>
      <w:rPr>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000000C"/>
    <w:multiLevelType w:val="singleLevel"/>
    <w:tmpl w:val="0000000C"/>
    <w:name w:val="WW8Num22"/>
    <w:lvl w:ilvl="0">
      <w:start w:val="1"/>
      <w:numFmt w:val="decimal"/>
      <w:lvlText w:val="%1."/>
      <w:lvlJc w:val="left"/>
      <w:pPr>
        <w:tabs>
          <w:tab w:val="num" w:pos="720"/>
        </w:tabs>
        <w:ind w:left="720" w:hanging="360"/>
      </w:pPr>
    </w:lvl>
  </w:abstractNum>
  <w:abstractNum w:abstractNumId="6" w15:restartNumberingAfterBreak="0">
    <w:nsid w:val="01153835"/>
    <w:multiLevelType w:val="multilevel"/>
    <w:tmpl w:val="14E294A4"/>
    <w:lvl w:ilvl="0">
      <w:start w:val="3"/>
      <w:numFmt w:val="decimal"/>
      <w:lvlText w:val="%1."/>
      <w:lvlJc w:val="left"/>
      <w:pPr>
        <w:ind w:left="360" w:hanging="360"/>
      </w:pPr>
    </w:lvl>
    <w:lvl w:ilvl="1">
      <w:start w:val="1"/>
      <w:numFmt w:val="decimal"/>
      <w:lvlText w:val="%1.%2."/>
      <w:lvlJc w:val="left"/>
      <w:pPr>
        <w:ind w:left="390" w:hanging="360"/>
      </w:pPr>
      <w:rPr>
        <w:b w:val="0"/>
      </w:rPr>
    </w:lvl>
    <w:lvl w:ilvl="2">
      <w:start w:val="1"/>
      <w:numFmt w:val="decimal"/>
      <w:lvlText w:val="%1.%2.%3."/>
      <w:lvlJc w:val="left"/>
      <w:pPr>
        <w:ind w:left="780" w:hanging="720"/>
      </w:pPr>
    </w:lvl>
    <w:lvl w:ilvl="3">
      <w:start w:val="1"/>
      <w:numFmt w:val="decimal"/>
      <w:lvlText w:val="%1.%2.%3.%4."/>
      <w:lvlJc w:val="left"/>
      <w:pPr>
        <w:ind w:left="810" w:hanging="720"/>
      </w:pPr>
    </w:lvl>
    <w:lvl w:ilvl="4">
      <w:start w:val="1"/>
      <w:numFmt w:val="decimal"/>
      <w:lvlText w:val="%1.%2.%3.%4.%5."/>
      <w:lvlJc w:val="left"/>
      <w:pPr>
        <w:ind w:left="1200" w:hanging="1080"/>
      </w:pPr>
    </w:lvl>
    <w:lvl w:ilvl="5">
      <w:start w:val="1"/>
      <w:numFmt w:val="decimal"/>
      <w:lvlText w:val="%1.%2.%3.%4.%5.%6."/>
      <w:lvlJc w:val="left"/>
      <w:pPr>
        <w:ind w:left="1230" w:hanging="1080"/>
      </w:pPr>
    </w:lvl>
    <w:lvl w:ilvl="6">
      <w:start w:val="1"/>
      <w:numFmt w:val="decimal"/>
      <w:lvlText w:val="%1.%2.%3.%4.%5.%6.%7."/>
      <w:lvlJc w:val="left"/>
      <w:pPr>
        <w:ind w:left="1620" w:hanging="1440"/>
      </w:pPr>
    </w:lvl>
    <w:lvl w:ilvl="7">
      <w:start w:val="1"/>
      <w:numFmt w:val="decimal"/>
      <w:lvlText w:val="%1.%2.%3.%4.%5.%6.%7.%8."/>
      <w:lvlJc w:val="left"/>
      <w:pPr>
        <w:ind w:left="1650" w:hanging="1440"/>
      </w:pPr>
    </w:lvl>
    <w:lvl w:ilvl="8">
      <w:start w:val="1"/>
      <w:numFmt w:val="decimal"/>
      <w:lvlText w:val="%1.%2.%3.%4.%5.%6.%7.%8.%9."/>
      <w:lvlJc w:val="left"/>
      <w:pPr>
        <w:ind w:left="2040" w:hanging="1800"/>
      </w:pPr>
    </w:lvl>
  </w:abstractNum>
  <w:abstractNum w:abstractNumId="7" w15:restartNumberingAfterBreak="0">
    <w:nsid w:val="06812674"/>
    <w:multiLevelType w:val="hybridMultilevel"/>
    <w:tmpl w:val="BB58B564"/>
    <w:name w:val="WW8Num623"/>
    <w:lvl w:ilvl="0" w:tplc="C2F60AF6">
      <w:start w:val="1"/>
      <w:numFmt w:val="decimal"/>
      <w:lvlText w:val="%1."/>
      <w:lvlJc w:val="left"/>
      <w:pPr>
        <w:tabs>
          <w:tab w:val="num" w:pos="990"/>
        </w:tabs>
        <w:ind w:left="990" w:hanging="615"/>
      </w:pPr>
      <w:rPr>
        <w:rFonts w:hint="default"/>
      </w:rPr>
    </w:lvl>
    <w:lvl w:ilvl="1" w:tplc="04260019" w:tentative="1">
      <w:start w:val="1"/>
      <w:numFmt w:val="lowerLetter"/>
      <w:lvlText w:val="%2."/>
      <w:lvlJc w:val="left"/>
      <w:pPr>
        <w:tabs>
          <w:tab w:val="num" w:pos="1455"/>
        </w:tabs>
        <w:ind w:left="1455" w:hanging="360"/>
      </w:pPr>
    </w:lvl>
    <w:lvl w:ilvl="2" w:tplc="0426001B" w:tentative="1">
      <w:start w:val="1"/>
      <w:numFmt w:val="lowerRoman"/>
      <w:lvlText w:val="%3."/>
      <w:lvlJc w:val="right"/>
      <w:pPr>
        <w:tabs>
          <w:tab w:val="num" w:pos="2175"/>
        </w:tabs>
        <w:ind w:left="2175" w:hanging="180"/>
      </w:pPr>
    </w:lvl>
    <w:lvl w:ilvl="3" w:tplc="0426000F" w:tentative="1">
      <w:start w:val="1"/>
      <w:numFmt w:val="decimal"/>
      <w:lvlText w:val="%4."/>
      <w:lvlJc w:val="left"/>
      <w:pPr>
        <w:tabs>
          <w:tab w:val="num" w:pos="2895"/>
        </w:tabs>
        <w:ind w:left="2895" w:hanging="360"/>
      </w:pPr>
    </w:lvl>
    <w:lvl w:ilvl="4" w:tplc="04260019" w:tentative="1">
      <w:start w:val="1"/>
      <w:numFmt w:val="lowerLetter"/>
      <w:lvlText w:val="%5."/>
      <w:lvlJc w:val="left"/>
      <w:pPr>
        <w:tabs>
          <w:tab w:val="num" w:pos="3615"/>
        </w:tabs>
        <w:ind w:left="3615" w:hanging="360"/>
      </w:pPr>
    </w:lvl>
    <w:lvl w:ilvl="5" w:tplc="0426001B" w:tentative="1">
      <w:start w:val="1"/>
      <w:numFmt w:val="lowerRoman"/>
      <w:lvlText w:val="%6."/>
      <w:lvlJc w:val="right"/>
      <w:pPr>
        <w:tabs>
          <w:tab w:val="num" w:pos="4335"/>
        </w:tabs>
        <w:ind w:left="4335" w:hanging="180"/>
      </w:pPr>
    </w:lvl>
    <w:lvl w:ilvl="6" w:tplc="0426000F" w:tentative="1">
      <w:start w:val="1"/>
      <w:numFmt w:val="decimal"/>
      <w:lvlText w:val="%7."/>
      <w:lvlJc w:val="left"/>
      <w:pPr>
        <w:tabs>
          <w:tab w:val="num" w:pos="5055"/>
        </w:tabs>
        <w:ind w:left="5055" w:hanging="360"/>
      </w:pPr>
    </w:lvl>
    <w:lvl w:ilvl="7" w:tplc="04260019" w:tentative="1">
      <w:start w:val="1"/>
      <w:numFmt w:val="lowerLetter"/>
      <w:lvlText w:val="%8."/>
      <w:lvlJc w:val="left"/>
      <w:pPr>
        <w:tabs>
          <w:tab w:val="num" w:pos="5775"/>
        </w:tabs>
        <w:ind w:left="5775" w:hanging="360"/>
      </w:pPr>
    </w:lvl>
    <w:lvl w:ilvl="8" w:tplc="0426001B" w:tentative="1">
      <w:start w:val="1"/>
      <w:numFmt w:val="lowerRoman"/>
      <w:lvlText w:val="%9."/>
      <w:lvlJc w:val="right"/>
      <w:pPr>
        <w:tabs>
          <w:tab w:val="num" w:pos="6495"/>
        </w:tabs>
        <w:ind w:left="6495" w:hanging="180"/>
      </w:pPr>
    </w:lvl>
  </w:abstractNum>
  <w:abstractNum w:abstractNumId="8" w15:restartNumberingAfterBreak="0">
    <w:nsid w:val="07772340"/>
    <w:multiLevelType w:val="hybridMultilevel"/>
    <w:tmpl w:val="F58EE3C0"/>
    <w:name w:val="WW8Num24"/>
    <w:lvl w:ilvl="0" w:tplc="00000002">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9" w15:restartNumberingAfterBreak="0">
    <w:nsid w:val="0E5C1189"/>
    <w:multiLevelType w:val="multilevel"/>
    <w:tmpl w:val="C13CC72A"/>
    <w:lvl w:ilvl="0">
      <w:start w:val="1"/>
      <w:numFmt w:val="decimal"/>
      <w:pStyle w:val="Punkts"/>
      <w:lvlText w:val="%1."/>
      <w:lvlJc w:val="left"/>
      <w:pPr>
        <w:tabs>
          <w:tab w:val="num" w:pos="851"/>
        </w:tabs>
        <w:ind w:left="851" w:hanging="851"/>
      </w:pPr>
      <w:rPr>
        <w:rFonts w:hint="default"/>
      </w:rPr>
    </w:lvl>
    <w:lvl w:ilvl="1">
      <w:start w:val="1"/>
      <w:numFmt w:val="decimal"/>
      <w:pStyle w:val="Apakpunkts"/>
      <w:lvlText w:val="%1.%2."/>
      <w:lvlJc w:val="left"/>
      <w:pPr>
        <w:tabs>
          <w:tab w:val="num" w:pos="851"/>
        </w:tabs>
        <w:ind w:left="851" w:hanging="851"/>
      </w:pPr>
      <w:rPr>
        <w:rFonts w:hint="default"/>
      </w:rPr>
    </w:lvl>
    <w:lvl w:ilvl="2">
      <w:start w:val="1"/>
      <w:numFmt w:val="decimal"/>
      <w:pStyle w:val="Paragrfs"/>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10" w15:restartNumberingAfterBreak="0">
    <w:nsid w:val="2096501F"/>
    <w:multiLevelType w:val="multilevel"/>
    <w:tmpl w:val="0F4E9068"/>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3A4F24A7"/>
    <w:multiLevelType w:val="hybridMultilevel"/>
    <w:tmpl w:val="88D8676A"/>
    <w:name w:val="WW8Num42"/>
    <w:lvl w:ilvl="0" w:tplc="092C45B8">
      <w:start w:val="1"/>
      <w:numFmt w:val="bullet"/>
      <w:lvlText w:val=""/>
      <w:lvlJc w:val="left"/>
      <w:pPr>
        <w:tabs>
          <w:tab w:val="num" w:pos="2563"/>
        </w:tabs>
        <w:ind w:left="2563" w:hanging="360"/>
      </w:pPr>
      <w:rPr>
        <w:rFonts w:ascii="Symbol" w:hAnsi="Symbol" w:hint="default"/>
        <w:sz w:val="20"/>
      </w:rPr>
    </w:lvl>
    <w:lvl w:ilvl="1" w:tplc="04260003" w:tentative="1">
      <w:start w:val="1"/>
      <w:numFmt w:val="bullet"/>
      <w:lvlText w:val="o"/>
      <w:lvlJc w:val="left"/>
      <w:pPr>
        <w:tabs>
          <w:tab w:val="num" w:pos="2743"/>
        </w:tabs>
        <w:ind w:left="2743" w:hanging="360"/>
      </w:pPr>
      <w:rPr>
        <w:rFonts w:ascii="Courier New" w:hAnsi="Courier New" w:cs="Courier New" w:hint="default"/>
      </w:rPr>
    </w:lvl>
    <w:lvl w:ilvl="2" w:tplc="04260005" w:tentative="1">
      <w:start w:val="1"/>
      <w:numFmt w:val="bullet"/>
      <w:lvlText w:val=""/>
      <w:lvlJc w:val="left"/>
      <w:pPr>
        <w:tabs>
          <w:tab w:val="num" w:pos="3463"/>
        </w:tabs>
        <w:ind w:left="3463" w:hanging="360"/>
      </w:pPr>
      <w:rPr>
        <w:rFonts w:ascii="Wingdings" w:hAnsi="Wingdings" w:hint="default"/>
      </w:rPr>
    </w:lvl>
    <w:lvl w:ilvl="3" w:tplc="04260001" w:tentative="1">
      <w:start w:val="1"/>
      <w:numFmt w:val="bullet"/>
      <w:lvlText w:val=""/>
      <w:lvlJc w:val="left"/>
      <w:pPr>
        <w:tabs>
          <w:tab w:val="num" w:pos="4183"/>
        </w:tabs>
        <w:ind w:left="4183" w:hanging="360"/>
      </w:pPr>
      <w:rPr>
        <w:rFonts w:ascii="Symbol" w:hAnsi="Symbol" w:hint="default"/>
      </w:rPr>
    </w:lvl>
    <w:lvl w:ilvl="4" w:tplc="04260003" w:tentative="1">
      <w:start w:val="1"/>
      <w:numFmt w:val="bullet"/>
      <w:lvlText w:val="o"/>
      <w:lvlJc w:val="left"/>
      <w:pPr>
        <w:tabs>
          <w:tab w:val="num" w:pos="4903"/>
        </w:tabs>
        <w:ind w:left="4903" w:hanging="360"/>
      </w:pPr>
      <w:rPr>
        <w:rFonts w:ascii="Courier New" w:hAnsi="Courier New" w:cs="Courier New" w:hint="default"/>
      </w:rPr>
    </w:lvl>
    <w:lvl w:ilvl="5" w:tplc="04260005" w:tentative="1">
      <w:start w:val="1"/>
      <w:numFmt w:val="bullet"/>
      <w:lvlText w:val=""/>
      <w:lvlJc w:val="left"/>
      <w:pPr>
        <w:tabs>
          <w:tab w:val="num" w:pos="5623"/>
        </w:tabs>
        <w:ind w:left="5623" w:hanging="360"/>
      </w:pPr>
      <w:rPr>
        <w:rFonts w:ascii="Wingdings" w:hAnsi="Wingdings" w:hint="default"/>
      </w:rPr>
    </w:lvl>
    <w:lvl w:ilvl="6" w:tplc="04260001" w:tentative="1">
      <w:start w:val="1"/>
      <w:numFmt w:val="bullet"/>
      <w:lvlText w:val=""/>
      <w:lvlJc w:val="left"/>
      <w:pPr>
        <w:tabs>
          <w:tab w:val="num" w:pos="6343"/>
        </w:tabs>
        <w:ind w:left="6343" w:hanging="360"/>
      </w:pPr>
      <w:rPr>
        <w:rFonts w:ascii="Symbol" w:hAnsi="Symbol" w:hint="default"/>
      </w:rPr>
    </w:lvl>
    <w:lvl w:ilvl="7" w:tplc="04260003" w:tentative="1">
      <w:start w:val="1"/>
      <w:numFmt w:val="bullet"/>
      <w:lvlText w:val="o"/>
      <w:lvlJc w:val="left"/>
      <w:pPr>
        <w:tabs>
          <w:tab w:val="num" w:pos="7063"/>
        </w:tabs>
        <w:ind w:left="7063" w:hanging="360"/>
      </w:pPr>
      <w:rPr>
        <w:rFonts w:ascii="Courier New" w:hAnsi="Courier New" w:cs="Courier New" w:hint="default"/>
      </w:rPr>
    </w:lvl>
    <w:lvl w:ilvl="8" w:tplc="04260005" w:tentative="1">
      <w:start w:val="1"/>
      <w:numFmt w:val="bullet"/>
      <w:lvlText w:val=""/>
      <w:lvlJc w:val="left"/>
      <w:pPr>
        <w:tabs>
          <w:tab w:val="num" w:pos="7783"/>
        </w:tabs>
        <w:ind w:left="7783" w:hanging="360"/>
      </w:pPr>
      <w:rPr>
        <w:rFonts w:ascii="Wingdings" w:hAnsi="Wingdings" w:hint="default"/>
      </w:rPr>
    </w:lvl>
  </w:abstractNum>
  <w:abstractNum w:abstractNumId="12" w15:restartNumberingAfterBreak="0">
    <w:nsid w:val="461257F9"/>
    <w:multiLevelType w:val="singleLevel"/>
    <w:tmpl w:val="08090001"/>
    <w:lvl w:ilvl="0">
      <w:start w:val="1"/>
      <w:numFmt w:val="bullet"/>
      <w:pStyle w:val="numbereditem"/>
      <w:lvlText w:val=""/>
      <w:lvlJc w:val="left"/>
      <w:pPr>
        <w:tabs>
          <w:tab w:val="num" w:pos="360"/>
        </w:tabs>
        <w:ind w:left="360" w:hanging="360"/>
      </w:pPr>
      <w:rPr>
        <w:rFonts w:ascii="Symbol" w:hAnsi="Symbol" w:hint="default"/>
      </w:rPr>
    </w:lvl>
  </w:abstractNum>
  <w:abstractNum w:abstractNumId="13" w15:restartNumberingAfterBreak="0">
    <w:nsid w:val="4F536462"/>
    <w:multiLevelType w:val="hybridMultilevel"/>
    <w:tmpl w:val="72F0BB8C"/>
    <w:lvl w:ilvl="0" w:tplc="E9E0CA9C">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662E510E"/>
    <w:multiLevelType w:val="hybridMultilevel"/>
    <w:tmpl w:val="BAAAB966"/>
    <w:lvl w:ilvl="0" w:tplc="FFFFFFFF">
      <w:start w:val="1"/>
      <w:numFmt w:val="bullet"/>
      <w:pStyle w:val="atbildesvitraaratkapi"/>
      <w:lvlText w:val=""/>
      <w:lvlJc w:val="left"/>
      <w:pPr>
        <w:tabs>
          <w:tab w:val="num" w:pos="1400"/>
        </w:tabs>
        <w:ind w:left="1400" w:hanging="340"/>
      </w:pPr>
      <w:rPr>
        <w:rFonts w:ascii="Symbol" w:hAnsi="Symbol" w:hint="default"/>
        <w:color w:val="auto"/>
      </w:rPr>
    </w:lvl>
    <w:lvl w:ilvl="1" w:tplc="FFFFFFFF">
      <w:start w:val="1"/>
      <w:numFmt w:val="bullet"/>
      <w:lvlText w:val="o"/>
      <w:lvlJc w:val="left"/>
      <w:pPr>
        <w:tabs>
          <w:tab w:val="num" w:pos="1800"/>
        </w:tabs>
        <w:ind w:left="1800" w:hanging="360"/>
      </w:pPr>
      <w:rPr>
        <w:rFonts w:ascii="Courier New" w:hAnsi="Courier New" w:cs="GarmdITC Bk TL"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5" w15:restartNumberingAfterBreak="0">
    <w:nsid w:val="72A742CA"/>
    <w:multiLevelType w:val="multilevel"/>
    <w:tmpl w:val="88886A40"/>
    <w:styleLink w:val="Hedingsvirsrakstiem"/>
    <w:lvl w:ilvl="0">
      <w:start w:val="1"/>
      <w:numFmt w:val="decimal"/>
      <w:suff w:val="nothing"/>
      <w:lvlText w:val="%1."/>
      <w:lvlJc w:val="left"/>
      <w:pPr>
        <w:ind w:left="0" w:firstLine="0"/>
      </w:pPr>
      <w:rPr>
        <w:rFonts w:ascii="Times New Roman" w:hAnsi="Times New Roman" w:hint="default"/>
        <w:b/>
        <w:sz w:val="22"/>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6" w15:restartNumberingAfterBreak="0">
    <w:nsid w:val="76ED4522"/>
    <w:multiLevelType w:val="hybridMultilevel"/>
    <w:tmpl w:val="FDB6BFA4"/>
    <w:lvl w:ilvl="0" w:tplc="02582E42">
      <w:start w:val="1"/>
      <w:numFmt w:val="decimal"/>
      <w:lvlText w:val="%1."/>
      <w:lvlJc w:val="left"/>
      <w:pPr>
        <w:ind w:left="1080" w:hanging="360"/>
      </w:pPr>
      <w:rPr>
        <w:rFonts w:ascii="Times New Roman" w:hAnsi="Times New Roman" w:cs="Times New Roman" w:hint="default"/>
        <w:b w:val="0"/>
      </w:rPr>
    </w:lvl>
    <w:lvl w:ilvl="1" w:tplc="04260019">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7" w15:restartNumberingAfterBreak="0">
    <w:nsid w:val="7E4160DA"/>
    <w:multiLevelType w:val="multilevel"/>
    <w:tmpl w:val="CF5ECCAC"/>
    <w:lvl w:ilvl="0">
      <w:start w:val="1"/>
      <w:numFmt w:val="decimal"/>
      <w:pStyle w:val="Virsraksts1"/>
      <w:lvlText w:val="%1."/>
      <w:lvlJc w:val="left"/>
      <w:pPr>
        <w:tabs>
          <w:tab w:val="num" w:pos="360"/>
        </w:tabs>
        <w:ind w:left="360" w:hanging="360"/>
      </w:pPr>
      <w:rPr>
        <w:rFonts w:hint="default"/>
        <w:b/>
        <w:i w:val="0"/>
      </w:rPr>
    </w:lvl>
    <w:lvl w:ilvl="1">
      <w:start w:val="1"/>
      <w:numFmt w:val="decimal"/>
      <w:lvlText w:val="%1.%2."/>
      <w:lvlJc w:val="left"/>
      <w:pPr>
        <w:tabs>
          <w:tab w:val="num" w:pos="360"/>
        </w:tabs>
        <w:ind w:left="360" w:hanging="360"/>
      </w:pPr>
      <w:rPr>
        <w:rFonts w:hint="default"/>
        <w:b w:val="0"/>
        <w:i w:val="0"/>
      </w:rPr>
    </w:lvl>
    <w:lvl w:ilvl="2">
      <w:start w:val="1"/>
      <w:numFmt w:val="decimal"/>
      <w:lvlText w:val="%1.%2.%3."/>
      <w:lvlJc w:val="left"/>
      <w:pPr>
        <w:tabs>
          <w:tab w:val="num" w:pos="900"/>
        </w:tabs>
        <w:ind w:left="900" w:hanging="720"/>
      </w:pPr>
      <w:rPr>
        <w:rFonts w:ascii="Times New Roman" w:hAnsi="Times New Roman" w:cs="Times New Roman" w:hint="default"/>
        <w:b w:val="0"/>
        <w:i w:val="0"/>
        <w:color w:val="auto"/>
        <w:sz w:val="24"/>
        <w:szCs w:val="24"/>
      </w:rPr>
    </w:lvl>
    <w:lvl w:ilvl="3">
      <w:start w:val="1"/>
      <w:numFmt w:val="decimal"/>
      <w:lvlText w:val="%1.%2.%3.%4."/>
      <w:lvlJc w:val="left"/>
      <w:pPr>
        <w:tabs>
          <w:tab w:val="num" w:pos="1980"/>
        </w:tabs>
        <w:ind w:left="1980" w:hanging="720"/>
      </w:pPr>
      <w:rPr>
        <w:rFonts w:hint="default"/>
        <w:b w:val="0"/>
        <w:sz w:val="24"/>
        <w:szCs w:val="24"/>
      </w:rPr>
    </w:lvl>
    <w:lvl w:ilvl="4">
      <w:start w:val="1"/>
      <w:numFmt w:val="decimal"/>
      <w:lvlText w:val="%1.%2.%3.%4.%5."/>
      <w:lvlJc w:val="left"/>
      <w:pPr>
        <w:tabs>
          <w:tab w:val="num" w:pos="2924"/>
        </w:tabs>
        <w:ind w:left="2924"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7EB415E0"/>
    <w:multiLevelType w:val="multilevel"/>
    <w:tmpl w:val="B5B0ACA6"/>
    <w:lvl w:ilvl="0">
      <w:start w:val="1"/>
      <w:numFmt w:val="decimal"/>
      <w:lvlText w:val="%1."/>
      <w:lvlJc w:val="left"/>
      <w:pPr>
        <w:ind w:left="720" w:hanging="360"/>
      </w:pPr>
    </w:lvl>
    <w:lvl w:ilvl="1">
      <w:start w:val="2"/>
      <w:numFmt w:val="decimal"/>
      <w:lvlText w:val="%1.%2."/>
      <w:lvlJc w:val="left"/>
      <w:pPr>
        <w:ind w:left="720" w:hanging="360"/>
      </w:pPr>
      <w:rPr>
        <w:b w:val="0"/>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abstractNumId w:val="17"/>
  </w:num>
  <w:num w:numId="2">
    <w:abstractNumId w:val="12"/>
  </w:num>
  <w:num w:numId="3">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num>
  <w:num w:numId="5">
    <w:abstractNumId w:val="9"/>
  </w:num>
  <w:num w:numId="6">
    <w:abstractNumId w:val="18"/>
  </w:num>
  <w:num w:numId="7">
    <w:abstractNumId w:val="6"/>
  </w:num>
  <w:num w:numId="8">
    <w:abstractNumId w:val="13"/>
  </w:num>
  <w:num w:numId="9">
    <w:abstractNumId w:val="16"/>
  </w:num>
  <w:num w:numId="10">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745F"/>
    <w:rsid w:val="0000745F"/>
    <w:rsid w:val="00047596"/>
    <w:rsid w:val="000824A2"/>
    <w:rsid w:val="000F791F"/>
    <w:rsid w:val="00153AC4"/>
    <w:rsid w:val="001657A3"/>
    <w:rsid w:val="001C3A2F"/>
    <w:rsid w:val="001C7B0C"/>
    <w:rsid w:val="001D41F7"/>
    <w:rsid w:val="002C0119"/>
    <w:rsid w:val="002C0F72"/>
    <w:rsid w:val="003532A5"/>
    <w:rsid w:val="00395623"/>
    <w:rsid w:val="00445EC1"/>
    <w:rsid w:val="00451344"/>
    <w:rsid w:val="004B4F41"/>
    <w:rsid w:val="004C4D90"/>
    <w:rsid w:val="006B5D00"/>
    <w:rsid w:val="008C0C56"/>
    <w:rsid w:val="008C4BAC"/>
    <w:rsid w:val="0096715B"/>
    <w:rsid w:val="00980AB9"/>
    <w:rsid w:val="00984A74"/>
    <w:rsid w:val="009940E2"/>
    <w:rsid w:val="009C6DAD"/>
    <w:rsid w:val="009D70E2"/>
    <w:rsid w:val="00A43E71"/>
    <w:rsid w:val="00A56F78"/>
    <w:rsid w:val="00B1445F"/>
    <w:rsid w:val="00B74736"/>
    <w:rsid w:val="00B94414"/>
    <w:rsid w:val="00B966D8"/>
    <w:rsid w:val="00C60659"/>
    <w:rsid w:val="00CA07E2"/>
    <w:rsid w:val="00CE189B"/>
    <w:rsid w:val="00D11334"/>
    <w:rsid w:val="00D85CAF"/>
    <w:rsid w:val="00E91A29"/>
    <w:rsid w:val="00F36908"/>
    <w:rsid w:val="00F7679C"/>
    <w:rsid w:val="00FA3C43"/>
    <w:rsid w:val="00FD164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F709E6"/>
  <w15:chartTrackingRefBased/>
  <w15:docId w15:val="{81DF0A1F-13E4-4420-8001-FAB4C9857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paragraph" w:styleId="Virsraksts1">
    <w:name w:val="heading 1"/>
    <w:aliases w:val="Section Heading,heading1,Antraste 1,h1,Heading 1 Char,Section Heading Char,heading1 Char,Antraste 1 Char,h1 Char,H1"/>
    <w:basedOn w:val="Parasts"/>
    <w:next w:val="Parasts"/>
    <w:link w:val="Virsraksts1Rakstz"/>
    <w:qFormat/>
    <w:rsid w:val="00D11334"/>
    <w:pPr>
      <w:keepNext/>
      <w:numPr>
        <w:numId w:val="1"/>
      </w:numPr>
      <w:spacing w:after="0" w:line="240" w:lineRule="auto"/>
      <w:jc w:val="center"/>
      <w:outlineLvl w:val="0"/>
    </w:pPr>
    <w:rPr>
      <w:rFonts w:ascii="Times New Roman Bold" w:eastAsia="Times New Roman" w:hAnsi="Times New Roman Bold" w:cs="Times New Roman"/>
      <w:b/>
      <w:smallCaps/>
      <w:sz w:val="24"/>
      <w:szCs w:val="20"/>
    </w:rPr>
  </w:style>
  <w:style w:type="paragraph" w:styleId="Virsraksts2">
    <w:name w:val="heading 2"/>
    <w:aliases w:val="Antraste 2,Reset numbering,B_Kapittel,HD2,H2,Titre 2 tbo,Sub-Head1,h2,Heading 2- no#,2m,PA Major Section,Podkapitola1,hlavicka,Podk...,H2 Char,Titre 2 tbo Char,Sub-Head1 Char,h2 Char,Heading 2- no# Char,2m Char,Podk... Char"/>
    <w:basedOn w:val="Parasts"/>
    <w:next w:val="Parasts"/>
    <w:link w:val="Virsraksts2Rakstz"/>
    <w:qFormat/>
    <w:rsid w:val="00D11334"/>
    <w:pPr>
      <w:keepNext/>
      <w:widowControl w:val="0"/>
      <w:autoSpaceDE w:val="0"/>
      <w:autoSpaceDN w:val="0"/>
      <w:spacing w:after="0" w:line="240" w:lineRule="auto"/>
      <w:jc w:val="both"/>
      <w:outlineLvl w:val="1"/>
    </w:pPr>
    <w:rPr>
      <w:rFonts w:ascii="Times New Roman" w:eastAsia="Times New Roman" w:hAnsi="Times New Roman" w:cs="Times New Roman"/>
      <w:b/>
      <w:bCs/>
      <w:sz w:val="24"/>
      <w:szCs w:val="28"/>
    </w:rPr>
  </w:style>
  <w:style w:type="paragraph" w:styleId="Virsraksts3">
    <w:name w:val="heading 3"/>
    <w:aliases w:val="hd3,h3"/>
    <w:basedOn w:val="Parasts"/>
    <w:next w:val="Parasts"/>
    <w:link w:val="Virsraksts3Rakstz"/>
    <w:qFormat/>
    <w:rsid w:val="00D11334"/>
    <w:pPr>
      <w:keepNext/>
      <w:spacing w:after="0" w:line="240" w:lineRule="auto"/>
      <w:jc w:val="right"/>
      <w:outlineLvl w:val="2"/>
    </w:pPr>
    <w:rPr>
      <w:rFonts w:ascii="Times New Roman" w:eastAsia="Times New Roman" w:hAnsi="Times New Roman" w:cs="Times New Roman"/>
      <w:b/>
      <w:szCs w:val="20"/>
    </w:rPr>
  </w:style>
  <w:style w:type="paragraph" w:styleId="Virsraksts4">
    <w:name w:val="heading 4"/>
    <w:basedOn w:val="Parasts"/>
    <w:next w:val="Parasts"/>
    <w:link w:val="Virsraksts4Rakstz"/>
    <w:qFormat/>
    <w:rsid w:val="00D11334"/>
    <w:pPr>
      <w:keepNext/>
      <w:spacing w:after="0" w:line="240" w:lineRule="auto"/>
      <w:jc w:val="center"/>
      <w:outlineLvl w:val="3"/>
    </w:pPr>
    <w:rPr>
      <w:rFonts w:ascii="Times New Roman" w:eastAsia="Times New Roman" w:hAnsi="Times New Roman" w:cs="Times New Roman"/>
      <w:b/>
      <w:bCs/>
      <w:szCs w:val="20"/>
    </w:rPr>
  </w:style>
  <w:style w:type="paragraph" w:styleId="Virsraksts5">
    <w:name w:val="heading 5"/>
    <w:basedOn w:val="Parasts"/>
    <w:next w:val="Parasts"/>
    <w:link w:val="Virsraksts5Rakstz"/>
    <w:qFormat/>
    <w:rsid w:val="00D11334"/>
    <w:pPr>
      <w:keepNext/>
      <w:spacing w:after="0" w:line="240" w:lineRule="auto"/>
      <w:ind w:left="2160" w:firstLine="720"/>
      <w:outlineLvl w:val="4"/>
    </w:pPr>
    <w:rPr>
      <w:rFonts w:ascii="Times New Roman" w:eastAsia="Times New Roman" w:hAnsi="Times New Roman" w:cs="Times New Roman"/>
      <w:b/>
      <w:szCs w:val="20"/>
    </w:rPr>
  </w:style>
  <w:style w:type="paragraph" w:styleId="Virsraksts6">
    <w:name w:val="heading 6"/>
    <w:basedOn w:val="Parasts"/>
    <w:next w:val="Parasts"/>
    <w:link w:val="Virsraksts6Rakstz"/>
    <w:qFormat/>
    <w:rsid w:val="00D11334"/>
    <w:pPr>
      <w:spacing w:before="240" w:after="60" w:line="240" w:lineRule="auto"/>
      <w:outlineLvl w:val="5"/>
    </w:pPr>
    <w:rPr>
      <w:rFonts w:ascii="Times New Roman" w:eastAsia="Times New Roman" w:hAnsi="Times New Roman" w:cs="Times New Roman"/>
      <w:b/>
      <w:bCs/>
    </w:rPr>
  </w:style>
  <w:style w:type="paragraph" w:styleId="Virsraksts7">
    <w:name w:val="heading 7"/>
    <w:basedOn w:val="Parasts"/>
    <w:next w:val="Parasts"/>
    <w:link w:val="Virsraksts7Rakstz"/>
    <w:qFormat/>
    <w:rsid w:val="00D11334"/>
    <w:pPr>
      <w:spacing w:before="240" w:after="60" w:line="240" w:lineRule="auto"/>
      <w:outlineLvl w:val="6"/>
    </w:pPr>
    <w:rPr>
      <w:rFonts w:ascii="Times New Roman" w:eastAsia="Times New Roman" w:hAnsi="Times New Roman" w:cs="Times New Roman"/>
      <w:sz w:val="24"/>
      <w:szCs w:val="24"/>
    </w:rPr>
  </w:style>
  <w:style w:type="paragraph" w:styleId="Virsraksts8">
    <w:name w:val="heading 8"/>
    <w:basedOn w:val="Parasts"/>
    <w:next w:val="Parasts"/>
    <w:link w:val="Virsraksts8Rakstz"/>
    <w:qFormat/>
    <w:rsid w:val="00D11334"/>
    <w:pPr>
      <w:spacing w:before="240" w:after="60" w:line="240" w:lineRule="auto"/>
      <w:outlineLvl w:val="7"/>
    </w:pPr>
    <w:rPr>
      <w:rFonts w:ascii="Times New Roman" w:eastAsia="Times New Roman" w:hAnsi="Times New Roman" w:cs="Times New Roman"/>
      <w:i/>
      <w:iCs/>
      <w:sz w:val="24"/>
      <w:szCs w:val="24"/>
    </w:rPr>
  </w:style>
  <w:style w:type="paragraph" w:styleId="Virsraksts9">
    <w:name w:val="heading 9"/>
    <w:basedOn w:val="Parasts"/>
    <w:next w:val="Parasts"/>
    <w:link w:val="Virsraksts9Rakstz"/>
    <w:qFormat/>
    <w:rsid w:val="00D11334"/>
    <w:pPr>
      <w:keepNext/>
      <w:widowControl w:val="0"/>
      <w:autoSpaceDE w:val="0"/>
      <w:autoSpaceDN w:val="0"/>
      <w:spacing w:after="0" w:line="240" w:lineRule="auto"/>
      <w:jc w:val="center"/>
      <w:outlineLvl w:val="8"/>
    </w:pPr>
    <w:rPr>
      <w:rFonts w:ascii="Times New Roman" w:eastAsia="Times New Roman" w:hAnsi="Times New Roman" w:cs="Times New Roman"/>
      <w:sz w:val="28"/>
      <w:szCs w:val="28"/>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basedOn w:val="Noklusjumarindkopasfonts"/>
    <w:uiPriority w:val="99"/>
    <w:unhideWhenUsed/>
    <w:rsid w:val="003532A5"/>
    <w:rPr>
      <w:color w:val="0000FF"/>
      <w:u w:val="single"/>
    </w:rPr>
  </w:style>
  <w:style w:type="paragraph" w:styleId="Sarakstarindkopa">
    <w:name w:val="List Paragraph"/>
    <w:basedOn w:val="Parasts"/>
    <w:uiPriority w:val="34"/>
    <w:qFormat/>
    <w:rsid w:val="00D11334"/>
    <w:pPr>
      <w:ind w:left="720"/>
      <w:contextualSpacing/>
    </w:pPr>
  </w:style>
  <w:style w:type="character" w:customStyle="1" w:styleId="Virsraksts1Rakstz">
    <w:name w:val="Virsraksts 1 Rakstz."/>
    <w:aliases w:val="Section Heading Rakstz.,heading1 Rakstz.,Antraste 1 Rakstz.,h1 Rakstz.,Heading 1 Char Rakstz.,Section Heading Char Rakstz.,heading1 Char Rakstz.,Antraste 1 Char Rakstz.,h1 Char Rakstz.,H1 Rakstz."/>
    <w:basedOn w:val="Noklusjumarindkopasfonts"/>
    <w:link w:val="Virsraksts1"/>
    <w:rsid w:val="00D11334"/>
    <w:rPr>
      <w:rFonts w:ascii="Times New Roman Bold" w:eastAsia="Times New Roman" w:hAnsi="Times New Roman Bold" w:cs="Times New Roman"/>
      <w:b/>
      <w:smallCaps/>
      <w:sz w:val="24"/>
      <w:szCs w:val="20"/>
    </w:rPr>
  </w:style>
  <w:style w:type="character" w:customStyle="1" w:styleId="Virsraksts2Rakstz">
    <w:name w:val="Virsraksts 2 Rakstz."/>
    <w:aliases w:val="Antraste 2 Rakstz.,Reset numbering Rakstz.,B_Kapittel Rakstz.,HD2 Rakstz.,H2 Rakstz.,Titre 2 tbo Rakstz.,Sub-Head1 Rakstz.,h2 Rakstz.,Heading 2- no# Rakstz.,2m Rakstz.,PA Major Section Rakstz.,Podkapitola1 Rakstz.,hlavicka Rakstz."/>
    <w:basedOn w:val="Noklusjumarindkopasfonts"/>
    <w:link w:val="Virsraksts2"/>
    <w:rsid w:val="00D11334"/>
    <w:rPr>
      <w:rFonts w:ascii="Times New Roman" w:eastAsia="Times New Roman" w:hAnsi="Times New Roman" w:cs="Times New Roman"/>
      <w:b/>
      <w:bCs/>
      <w:sz w:val="24"/>
      <w:szCs w:val="28"/>
    </w:rPr>
  </w:style>
  <w:style w:type="character" w:customStyle="1" w:styleId="Virsraksts3Rakstz">
    <w:name w:val="Virsraksts 3 Rakstz."/>
    <w:aliases w:val="hd3 Rakstz.,h3 Rakstz."/>
    <w:basedOn w:val="Noklusjumarindkopasfonts"/>
    <w:link w:val="Virsraksts3"/>
    <w:rsid w:val="00D11334"/>
    <w:rPr>
      <w:rFonts w:ascii="Times New Roman" w:eastAsia="Times New Roman" w:hAnsi="Times New Roman" w:cs="Times New Roman"/>
      <w:b/>
      <w:szCs w:val="20"/>
    </w:rPr>
  </w:style>
  <w:style w:type="character" w:customStyle="1" w:styleId="Virsraksts4Rakstz">
    <w:name w:val="Virsraksts 4 Rakstz."/>
    <w:basedOn w:val="Noklusjumarindkopasfonts"/>
    <w:link w:val="Virsraksts4"/>
    <w:rsid w:val="00D11334"/>
    <w:rPr>
      <w:rFonts w:ascii="Times New Roman" w:eastAsia="Times New Roman" w:hAnsi="Times New Roman" w:cs="Times New Roman"/>
      <w:b/>
      <w:bCs/>
      <w:szCs w:val="20"/>
    </w:rPr>
  </w:style>
  <w:style w:type="character" w:customStyle="1" w:styleId="Virsraksts5Rakstz">
    <w:name w:val="Virsraksts 5 Rakstz."/>
    <w:basedOn w:val="Noklusjumarindkopasfonts"/>
    <w:link w:val="Virsraksts5"/>
    <w:rsid w:val="00D11334"/>
    <w:rPr>
      <w:rFonts w:ascii="Times New Roman" w:eastAsia="Times New Roman" w:hAnsi="Times New Roman" w:cs="Times New Roman"/>
      <w:b/>
      <w:szCs w:val="20"/>
    </w:rPr>
  </w:style>
  <w:style w:type="character" w:customStyle="1" w:styleId="Virsraksts6Rakstz">
    <w:name w:val="Virsraksts 6 Rakstz."/>
    <w:basedOn w:val="Noklusjumarindkopasfonts"/>
    <w:link w:val="Virsraksts6"/>
    <w:rsid w:val="00D11334"/>
    <w:rPr>
      <w:rFonts w:ascii="Times New Roman" w:eastAsia="Times New Roman" w:hAnsi="Times New Roman" w:cs="Times New Roman"/>
      <w:b/>
      <w:bCs/>
    </w:rPr>
  </w:style>
  <w:style w:type="character" w:customStyle="1" w:styleId="Virsraksts7Rakstz">
    <w:name w:val="Virsraksts 7 Rakstz."/>
    <w:basedOn w:val="Noklusjumarindkopasfonts"/>
    <w:link w:val="Virsraksts7"/>
    <w:rsid w:val="00D11334"/>
    <w:rPr>
      <w:rFonts w:ascii="Times New Roman" w:eastAsia="Times New Roman" w:hAnsi="Times New Roman" w:cs="Times New Roman"/>
      <w:sz w:val="24"/>
      <w:szCs w:val="24"/>
    </w:rPr>
  </w:style>
  <w:style w:type="character" w:customStyle="1" w:styleId="Virsraksts8Rakstz">
    <w:name w:val="Virsraksts 8 Rakstz."/>
    <w:basedOn w:val="Noklusjumarindkopasfonts"/>
    <w:link w:val="Virsraksts8"/>
    <w:rsid w:val="00D11334"/>
    <w:rPr>
      <w:rFonts w:ascii="Times New Roman" w:eastAsia="Times New Roman" w:hAnsi="Times New Roman" w:cs="Times New Roman"/>
      <w:i/>
      <w:iCs/>
      <w:sz w:val="24"/>
      <w:szCs w:val="24"/>
    </w:rPr>
  </w:style>
  <w:style w:type="character" w:customStyle="1" w:styleId="Virsraksts9Rakstz">
    <w:name w:val="Virsraksts 9 Rakstz."/>
    <w:basedOn w:val="Noklusjumarindkopasfonts"/>
    <w:link w:val="Virsraksts9"/>
    <w:rsid w:val="00D11334"/>
    <w:rPr>
      <w:rFonts w:ascii="Times New Roman" w:eastAsia="Times New Roman" w:hAnsi="Times New Roman" w:cs="Times New Roman"/>
      <w:sz w:val="28"/>
      <w:szCs w:val="28"/>
    </w:rPr>
  </w:style>
  <w:style w:type="paragraph" w:styleId="Pamatteksts">
    <w:name w:val="Body Text"/>
    <w:aliases w:val="b,uvlaka 3,plain,plain Char,b1,uvlaka 31, uvlaka 3, uvlaka 31,Body Text Char1,Body Text Char Char"/>
    <w:basedOn w:val="Parasts"/>
    <w:link w:val="PamattekstsRakstz"/>
    <w:rsid w:val="00D11334"/>
    <w:pPr>
      <w:widowControl w:val="0"/>
      <w:spacing w:after="120" w:line="240" w:lineRule="auto"/>
    </w:pPr>
    <w:rPr>
      <w:rFonts w:ascii="RimTimes" w:eastAsia="Times New Roman" w:hAnsi="RimTimes" w:cs="Times New Roman"/>
      <w:sz w:val="24"/>
      <w:szCs w:val="20"/>
    </w:rPr>
  </w:style>
  <w:style w:type="character" w:customStyle="1" w:styleId="PamattekstsRakstz">
    <w:name w:val="Pamatteksts Rakstz."/>
    <w:aliases w:val="b Rakstz.,uvlaka 3 Rakstz.,plain Rakstz.,plain Char Rakstz.,b1 Rakstz.,uvlaka 31 Rakstz., uvlaka 3 Rakstz., uvlaka 31 Rakstz.,Body Text Char1 Rakstz.,Body Text Char Char Rakstz."/>
    <w:basedOn w:val="Noklusjumarindkopasfonts"/>
    <w:link w:val="Pamatteksts"/>
    <w:rsid w:val="00D11334"/>
    <w:rPr>
      <w:rFonts w:ascii="RimTimes" w:eastAsia="Times New Roman" w:hAnsi="RimTimes" w:cs="Times New Roman"/>
      <w:sz w:val="24"/>
      <w:szCs w:val="20"/>
    </w:rPr>
  </w:style>
  <w:style w:type="paragraph" w:styleId="Pamattekstsaratkpi">
    <w:name w:val="Body Text Indent"/>
    <w:aliases w:val="Body Text Indent Char Char Char Char,Body Text Indent Char Char,Body Text Indent Char,Body Text Indent Char Char Char"/>
    <w:basedOn w:val="Parasts"/>
    <w:link w:val="PamattekstsaratkpiRakstz"/>
    <w:rsid w:val="00D11334"/>
    <w:pPr>
      <w:tabs>
        <w:tab w:val="left" w:pos="0"/>
      </w:tabs>
      <w:suppressAutoHyphens/>
      <w:autoSpaceDE w:val="0"/>
      <w:autoSpaceDN w:val="0"/>
      <w:spacing w:after="0" w:line="240" w:lineRule="auto"/>
      <w:jc w:val="both"/>
    </w:pPr>
    <w:rPr>
      <w:rFonts w:ascii="Times New Roman" w:eastAsia="Times New Roman" w:hAnsi="Times New Roman" w:cs="Times New Roman"/>
      <w:sz w:val="24"/>
      <w:szCs w:val="24"/>
    </w:rPr>
  </w:style>
  <w:style w:type="character" w:customStyle="1" w:styleId="PamattekstsaratkpiRakstz">
    <w:name w:val="Pamatteksts ar atkāpi Rakstz."/>
    <w:aliases w:val="Body Text Indent Char Char Char Char Rakstz.,Body Text Indent Char Char Rakstz.,Body Text Indent Char Rakstz.,Body Text Indent Char Char Char Rakstz."/>
    <w:basedOn w:val="Noklusjumarindkopasfonts"/>
    <w:link w:val="Pamattekstsaratkpi"/>
    <w:rsid w:val="00D11334"/>
    <w:rPr>
      <w:rFonts w:ascii="Times New Roman" w:eastAsia="Times New Roman" w:hAnsi="Times New Roman" w:cs="Times New Roman"/>
      <w:sz w:val="24"/>
      <w:szCs w:val="24"/>
    </w:rPr>
  </w:style>
  <w:style w:type="paragraph" w:styleId="Kjene">
    <w:name w:val="footer"/>
    <w:basedOn w:val="Parasts"/>
    <w:link w:val="KjeneRakstz"/>
    <w:rsid w:val="00D11334"/>
    <w:pPr>
      <w:widowControl w:val="0"/>
      <w:tabs>
        <w:tab w:val="center" w:pos="4153"/>
        <w:tab w:val="right" w:pos="8306"/>
      </w:tabs>
      <w:autoSpaceDE w:val="0"/>
      <w:autoSpaceDN w:val="0"/>
      <w:spacing w:after="0" w:line="240" w:lineRule="auto"/>
    </w:pPr>
    <w:rPr>
      <w:rFonts w:ascii="Times New Roman" w:eastAsia="Times New Roman" w:hAnsi="Times New Roman" w:cs="Times New Roman"/>
      <w:sz w:val="24"/>
      <w:szCs w:val="24"/>
    </w:rPr>
  </w:style>
  <w:style w:type="character" w:customStyle="1" w:styleId="KjeneRakstz">
    <w:name w:val="Kājene Rakstz."/>
    <w:basedOn w:val="Noklusjumarindkopasfonts"/>
    <w:link w:val="Kjene"/>
    <w:rsid w:val="00D11334"/>
    <w:rPr>
      <w:rFonts w:ascii="Times New Roman" w:eastAsia="Times New Roman" w:hAnsi="Times New Roman" w:cs="Times New Roman"/>
      <w:sz w:val="24"/>
      <w:szCs w:val="24"/>
    </w:rPr>
  </w:style>
  <w:style w:type="character" w:styleId="Lappusesnumurs">
    <w:name w:val="page number"/>
    <w:rsid w:val="00D11334"/>
    <w:rPr>
      <w:sz w:val="20"/>
    </w:rPr>
  </w:style>
  <w:style w:type="paragraph" w:styleId="Galvene">
    <w:name w:val="header"/>
    <w:basedOn w:val="Parasts"/>
    <w:link w:val="GalveneRakstz"/>
    <w:uiPriority w:val="99"/>
    <w:rsid w:val="00D11334"/>
    <w:pPr>
      <w:widowControl w:val="0"/>
      <w:tabs>
        <w:tab w:val="center" w:pos="4153"/>
        <w:tab w:val="right" w:pos="8306"/>
      </w:tabs>
      <w:spacing w:after="0" w:line="240" w:lineRule="auto"/>
    </w:pPr>
    <w:rPr>
      <w:rFonts w:ascii="RimTimes" w:eastAsia="Times New Roman" w:hAnsi="RimTimes" w:cs="Times New Roman"/>
      <w:sz w:val="24"/>
      <w:szCs w:val="20"/>
    </w:rPr>
  </w:style>
  <w:style w:type="character" w:customStyle="1" w:styleId="GalveneRakstz">
    <w:name w:val="Galvene Rakstz."/>
    <w:basedOn w:val="Noklusjumarindkopasfonts"/>
    <w:link w:val="Galvene"/>
    <w:uiPriority w:val="99"/>
    <w:rsid w:val="00D11334"/>
    <w:rPr>
      <w:rFonts w:ascii="RimTimes" w:eastAsia="Times New Roman" w:hAnsi="RimTimes" w:cs="Times New Roman"/>
      <w:sz w:val="24"/>
      <w:szCs w:val="20"/>
    </w:rPr>
  </w:style>
  <w:style w:type="paragraph" w:styleId="Pamatteksts2">
    <w:name w:val="Body Text 2"/>
    <w:basedOn w:val="Parasts"/>
    <w:link w:val="Pamatteksts2Rakstz"/>
    <w:rsid w:val="00D11334"/>
    <w:pPr>
      <w:spacing w:after="0" w:line="240" w:lineRule="auto"/>
    </w:pPr>
    <w:rPr>
      <w:rFonts w:ascii="Times New Roman" w:eastAsia="Times New Roman" w:hAnsi="Times New Roman" w:cs="Times New Roman"/>
      <w:bCs/>
      <w:szCs w:val="20"/>
    </w:rPr>
  </w:style>
  <w:style w:type="character" w:customStyle="1" w:styleId="Pamatteksts2Rakstz">
    <w:name w:val="Pamatteksts 2 Rakstz."/>
    <w:basedOn w:val="Noklusjumarindkopasfonts"/>
    <w:link w:val="Pamatteksts2"/>
    <w:rsid w:val="00D11334"/>
    <w:rPr>
      <w:rFonts w:ascii="Times New Roman" w:eastAsia="Times New Roman" w:hAnsi="Times New Roman" w:cs="Times New Roman"/>
      <w:bCs/>
      <w:szCs w:val="20"/>
    </w:rPr>
  </w:style>
  <w:style w:type="paragraph" w:styleId="Saturs1">
    <w:name w:val="toc 1"/>
    <w:basedOn w:val="Parasts"/>
    <w:next w:val="Parasts"/>
    <w:autoRedefine/>
    <w:rsid w:val="00D11334"/>
    <w:pPr>
      <w:tabs>
        <w:tab w:val="left" w:pos="400"/>
        <w:tab w:val="right" w:leader="dot" w:pos="9347"/>
      </w:tabs>
      <w:spacing w:before="120" w:after="120" w:line="240" w:lineRule="auto"/>
      <w:ind w:left="426" w:hanging="426"/>
    </w:pPr>
    <w:rPr>
      <w:rFonts w:ascii="Times New Roman" w:eastAsia="Times New Roman" w:hAnsi="Times New Roman" w:cs="Times New Roman"/>
      <w:b/>
      <w:bCs/>
      <w:caps/>
      <w:sz w:val="20"/>
      <w:szCs w:val="20"/>
    </w:rPr>
  </w:style>
  <w:style w:type="paragraph" w:customStyle="1" w:styleId="Head61">
    <w:name w:val="Head 6.1"/>
    <w:basedOn w:val="Parasts"/>
    <w:rsid w:val="00D11334"/>
    <w:pPr>
      <w:widowControl w:val="0"/>
      <w:suppressAutoHyphens/>
      <w:autoSpaceDE w:val="0"/>
      <w:autoSpaceDN w:val="0"/>
      <w:spacing w:after="0" w:line="240" w:lineRule="auto"/>
      <w:jc w:val="center"/>
    </w:pPr>
    <w:rPr>
      <w:rFonts w:ascii="Times New Roman Bold" w:eastAsia="Times New Roman" w:hAnsi="Times New Roman Bold" w:cs="Times New Roman"/>
      <w:b/>
      <w:bCs/>
      <w:sz w:val="28"/>
      <w:szCs w:val="28"/>
    </w:rPr>
  </w:style>
  <w:style w:type="paragraph" w:customStyle="1" w:styleId="Style1">
    <w:name w:val="Style1"/>
    <w:basedOn w:val="Parasts"/>
    <w:rsid w:val="00D11334"/>
    <w:pPr>
      <w:widowControl w:val="0"/>
      <w:spacing w:after="0" w:line="240" w:lineRule="auto"/>
      <w:jc w:val="both"/>
    </w:pPr>
    <w:rPr>
      <w:rFonts w:ascii="Times New Roman" w:eastAsia="Times New Roman" w:hAnsi="Times New Roman" w:cs="Times New Roman"/>
      <w:sz w:val="24"/>
      <w:szCs w:val="20"/>
    </w:rPr>
  </w:style>
  <w:style w:type="paragraph" w:styleId="Pamattekstaatkpe2">
    <w:name w:val="Body Text Indent 2"/>
    <w:basedOn w:val="Parasts"/>
    <w:link w:val="Pamattekstaatkpe2Rakstz"/>
    <w:rsid w:val="00D11334"/>
    <w:pPr>
      <w:spacing w:after="0" w:line="240" w:lineRule="auto"/>
      <w:ind w:left="360"/>
      <w:jc w:val="both"/>
    </w:pPr>
    <w:rPr>
      <w:rFonts w:ascii="Times New Roman" w:eastAsia="Times New Roman" w:hAnsi="Times New Roman" w:cs="Times New Roman"/>
    </w:rPr>
  </w:style>
  <w:style w:type="character" w:customStyle="1" w:styleId="Pamattekstaatkpe2Rakstz">
    <w:name w:val="Pamatteksta atkāpe 2 Rakstz."/>
    <w:basedOn w:val="Noklusjumarindkopasfonts"/>
    <w:link w:val="Pamattekstaatkpe2"/>
    <w:rsid w:val="00D11334"/>
    <w:rPr>
      <w:rFonts w:ascii="Times New Roman" w:eastAsia="Times New Roman" w:hAnsi="Times New Roman" w:cs="Times New Roman"/>
    </w:rPr>
  </w:style>
  <w:style w:type="paragraph" w:customStyle="1" w:styleId="Preformatted">
    <w:name w:val="Preformatted"/>
    <w:basedOn w:val="Parasts"/>
    <w:rsid w:val="00D1133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spacing w:after="0" w:line="240" w:lineRule="auto"/>
    </w:pPr>
    <w:rPr>
      <w:rFonts w:ascii="Courier New" w:eastAsia="Times New Roman" w:hAnsi="Courier New" w:cs="Courier"/>
      <w:sz w:val="20"/>
      <w:szCs w:val="20"/>
    </w:rPr>
  </w:style>
  <w:style w:type="paragraph" w:styleId="Datums">
    <w:name w:val="Date"/>
    <w:basedOn w:val="Parasts"/>
    <w:next w:val="Parasts"/>
    <w:link w:val="DatumsRakstz"/>
    <w:rsid w:val="00D11334"/>
    <w:pPr>
      <w:autoSpaceDE w:val="0"/>
      <w:autoSpaceDN w:val="0"/>
      <w:spacing w:after="0" w:line="240" w:lineRule="auto"/>
    </w:pPr>
    <w:rPr>
      <w:rFonts w:ascii="Times New Roman" w:eastAsia="Times New Roman" w:hAnsi="Times New Roman" w:cs="Times New Roman"/>
      <w:sz w:val="24"/>
      <w:szCs w:val="24"/>
    </w:rPr>
  </w:style>
  <w:style w:type="character" w:customStyle="1" w:styleId="DatumsRakstz">
    <w:name w:val="Datums Rakstz."/>
    <w:basedOn w:val="Noklusjumarindkopasfonts"/>
    <w:link w:val="Datums"/>
    <w:rsid w:val="00D11334"/>
    <w:rPr>
      <w:rFonts w:ascii="Times New Roman" w:eastAsia="Times New Roman" w:hAnsi="Times New Roman" w:cs="Times New Roman"/>
      <w:sz w:val="24"/>
      <w:szCs w:val="24"/>
    </w:rPr>
  </w:style>
  <w:style w:type="paragraph" w:styleId="Pamatteksts3">
    <w:name w:val="Body Text 3"/>
    <w:basedOn w:val="Parasts"/>
    <w:link w:val="Pamatteksts3Rakstz"/>
    <w:rsid w:val="00D11334"/>
    <w:pPr>
      <w:spacing w:after="120" w:line="240" w:lineRule="auto"/>
    </w:pPr>
    <w:rPr>
      <w:rFonts w:ascii="Times New Roman" w:eastAsia="Times New Roman" w:hAnsi="Times New Roman" w:cs="Times New Roman"/>
      <w:sz w:val="16"/>
      <w:szCs w:val="16"/>
    </w:rPr>
  </w:style>
  <w:style w:type="character" w:customStyle="1" w:styleId="Pamatteksts3Rakstz">
    <w:name w:val="Pamatteksts 3 Rakstz."/>
    <w:basedOn w:val="Noklusjumarindkopasfonts"/>
    <w:link w:val="Pamatteksts3"/>
    <w:rsid w:val="00D11334"/>
    <w:rPr>
      <w:rFonts w:ascii="Times New Roman" w:eastAsia="Times New Roman" w:hAnsi="Times New Roman" w:cs="Times New Roman"/>
      <w:sz w:val="16"/>
      <w:szCs w:val="16"/>
    </w:rPr>
  </w:style>
  <w:style w:type="paragraph" w:styleId="Balonteksts">
    <w:name w:val="Balloon Text"/>
    <w:basedOn w:val="Parasts"/>
    <w:link w:val="BalontekstsRakstz"/>
    <w:semiHidden/>
    <w:rsid w:val="00D11334"/>
    <w:pPr>
      <w:spacing w:after="0" w:line="240" w:lineRule="auto"/>
    </w:pPr>
    <w:rPr>
      <w:rFonts w:ascii="Tahoma" w:eastAsia="Times New Roman" w:hAnsi="Tahoma" w:cs="Tahoma"/>
      <w:sz w:val="16"/>
      <w:szCs w:val="16"/>
    </w:rPr>
  </w:style>
  <w:style w:type="character" w:customStyle="1" w:styleId="BalontekstsRakstz">
    <w:name w:val="Balonteksts Rakstz."/>
    <w:basedOn w:val="Noklusjumarindkopasfonts"/>
    <w:link w:val="Balonteksts"/>
    <w:semiHidden/>
    <w:rsid w:val="00D11334"/>
    <w:rPr>
      <w:rFonts w:ascii="Tahoma" w:eastAsia="Times New Roman" w:hAnsi="Tahoma" w:cs="Tahoma"/>
      <w:sz w:val="16"/>
      <w:szCs w:val="16"/>
    </w:rPr>
  </w:style>
  <w:style w:type="paragraph" w:styleId="Vresteksts">
    <w:name w:val="footnote text"/>
    <w:basedOn w:val="Parasts"/>
    <w:link w:val="VrestekstsRakstz"/>
    <w:semiHidden/>
    <w:rsid w:val="00D11334"/>
    <w:pPr>
      <w:spacing w:after="0" w:line="240" w:lineRule="auto"/>
    </w:pPr>
    <w:rPr>
      <w:rFonts w:ascii="Times New Roman" w:eastAsia="Times New Roman" w:hAnsi="Times New Roman" w:cs="Times New Roman"/>
      <w:sz w:val="20"/>
      <w:szCs w:val="20"/>
    </w:rPr>
  </w:style>
  <w:style w:type="character" w:customStyle="1" w:styleId="VrestekstsRakstz">
    <w:name w:val="Vēres teksts Rakstz."/>
    <w:basedOn w:val="Noklusjumarindkopasfonts"/>
    <w:link w:val="Vresteksts"/>
    <w:semiHidden/>
    <w:rsid w:val="00D11334"/>
    <w:rPr>
      <w:rFonts w:ascii="Times New Roman" w:eastAsia="Times New Roman" w:hAnsi="Times New Roman" w:cs="Times New Roman"/>
      <w:sz w:val="20"/>
      <w:szCs w:val="20"/>
    </w:rPr>
  </w:style>
  <w:style w:type="character" w:styleId="Vresatsauce">
    <w:name w:val="footnote reference"/>
    <w:aliases w:val="Footnote symbol"/>
    <w:semiHidden/>
    <w:rsid w:val="00D11334"/>
    <w:rPr>
      <w:vertAlign w:val="superscript"/>
    </w:rPr>
  </w:style>
  <w:style w:type="paragraph" w:customStyle="1" w:styleId="naisf">
    <w:name w:val="naisf"/>
    <w:basedOn w:val="Parasts"/>
    <w:rsid w:val="00D11334"/>
    <w:pPr>
      <w:spacing w:before="75" w:after="75" w:line="240" w:lineRule="auto"/>
      <w:ind w:firstLine="375"/>
      <w:jc w:val="both"/>
    </w:pPr>
    <w:rPr>
      <w:rFonts w:ascii="Times New Roman" w:eastAsia="Times New Roman" w:hAnsi="Times New Roman" w:cs="Times New Roman"/>
      <w:sz w:val="24"/>
      <w:szCs w:val="24"/>
      <w:lang w:eastAsia="lv-LV"/>
    </w:rPr>
  </w:style>
  <w:style w:type="paragraph" w:customStyle="1" w:styleId="TabRow12">
    <w:name w:val="TabRow12"/>
    <w:basedOn w:val="Parasts"/>
    <w:rsid w:val="00D11334"/>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rPr>
  </w:style>
  <w:style w:type="paragraph" w:styleId="Saraksts">
    <w:name w:val="List"/>
    <w:basedOn w:val="Parasts"/>
    <w:rsid w:val="00D11334"/>
    <w:pPr>
      <w:overflowPunct w:val="0"/>
      <w:autoSpaceDE w:val="0"/>
      <w:autoSpaceDN w:val="0"/>
      <w:adjustRightInd w:val="0"/>
      <w:spacing w:after="0" w:line="240" w:lineRule="auto"/>
      <w:ind w:left="283" w:hanging="283"/>
      <w:jc w:val="both"/>
      <w:textAlignment w:val="baseline"/>
    </w:pPr>
    <w:rPr>
      <w:rFonts w:ascii="Balt Helvetica" w:eastAsia="Times New Roman" w:hAnsi="Balt Helvetica" w:cs="Times New Roman"/>
      <w:sz w:val="24"/>
      <w:szCs w:val="20"/>
    </w:rPr>
  </w:style>
  <w:style w:type="paragraph" w:styleId="Saraksts3">
    <w:name w:val="List 3"/>
    <w:basedOn w:val="Parasts"/>
    <w:rsid w:val="00D11334"/>
    <w:pPr>
      <w:widowControl w:val="0"/>
      <w:overflowPunct w:val="0"/>
      <w:autoSpaceDE w:val="0"/>
      <w:autoSpaceDN w:val="0"/>
      <w:adjustRightInd w:val="0"/>
      <w:spacing w:after="0" w:line="240" w:lineRule="auto"/>
      <w:ind w:left="849" w:hanging="283"/>
      <w:jc w:val="both"/>
      <w:textAlignment w:val="baseline"/>
    </w:pPr>
    <w:rPr>
      <w:rFonts w:ascii="Times New Roman" w:eastAsia="Times New Roman" w:hAnsi="Times New Roman" w:cs="Times New Roman"/>
      <w:sz w:val="24"/>
      <w:szCs w:val="20"/>
    </w:rPr>
  </w:style>
  <w:style w:type="paragraph" w:styleId="HTMLiepriekformattais">
    <w:name w:val="HTML Preformatted"/>
    <w:basedOn w:val="Parasts"/>
    <w:link w:val="HTMLiepriekformattaisRakstz"/>
    <w:rsid w:val="00D11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v-LV"/>
    </w:rPr>
  </w:style>
  <w:style w:type="character" w:customStyle="1" w:styleId="HTMLiepriekformattaisRakstz">
    <w:name w:val="HTML iepriekšformatētais Rakstz."/>
    <w:basedOn w:val="Noklusjumarindkopasfonts"/>
    <w:link w:val="HTMLiepriekformattais"/>
    <w:rsid w:val="00D11334"/>
    <w:rPr>
      <w:rFonts w:ascii="Courier New" w:eastAsia="Times New Roman" w:hAnsi="Courier New" w:cs="Courier New"/>
      <w:sz w:val="20"/>
      <w:szCs w:val="20"/>
      <w:lang w:eastAsia="lv-LV"/>
    </w:rPr>
  </w:style>
  <w:style w:type="character" w:styleId="Izmantotahipersaite">
    <w:name w:val="FollowedHyperlink"/>
    <w:uiPriority w:val="99"/>
    <w:rsid w:val="00D11334"/>
    <w:rPr>
      <w:color w:val="800080"/>
      <w:u w:val="single"/>
    </w:rPr>
  </w:style>
  <w:style w:type="paragraph" w:customStyle="1" w:styleId="font5">
    <w:name w:val="font5"/>
    <w:basedOn w:val="Parasts"/>
    <w:rsid w:val="00D11334"/>
    <w:pPr>
      <w:spacing w:before="100" w:beforeAutospacing="1" w:after="100" w:afterAutospacing="1" w:line="240" w:lineRule="auto"/>
    </w:pPr>
    <w:rPr>
      <w:rFonts w:ascii="Microsoft Sans Serif" w:eastAsia="Times New Roman" w:hAnsi="Microsoft Sans Serif" w:cs="Microsoft Sans Serif"/>
      <w:sz w:val="18"/>
      <w:szCs w:val="18"/>
      <w:lang w:eastAsia="lv-LV"/>
    </w:rPr>
  </w:style>
  <w:style w:type="paragraph" w:customStyle="1" w:styleId="font6">
    <w:name w:val="font6"/>
    <w:basedOn w:val="Parasts"/>
    <w:rsid w:val="00D11334"/>
    <w:pPr>
      <w:spacing w:before="100" w:beforeAutospacing="1" w:after="100" w:afterAutospacing="1" w:line="240" w:lineRule="auto"/>
    </w:pPr>
    <w:rPr>
      <w:rFonts w:ascii="Microsoft Sans Serif" w:eastAsia="Times New Roman" w:hAnsi="Microsoft Sans Serif" w:cs="Microsoft Sans Serif"/>
      <w:b/>
      <w:bCs/>
      <w:sz w:val="16"/>
      <w:szCs w:val="16"/>
      <w:lang w:eastAsia="lv-LV"/>
    </w:rPr>
  </w:style>
  <w:style w:type="paragraph" w:customStyle="1" w:styleId="font7">
    <w:name w:val="font7"/>
    <w:basedOn w:val="Parasts"/>
    <w:rsid w:val="00D11334"/>
    <w:pPr>
      <w:spacing w:before="100" w:beforeAutospacing="1" w:after="100" w:afterAutospacing="1" w:line="240" w:lineRule="auto"/>
    </w:pPr>
    <w:rPr>
      <w:rFonts w:ascii="Tahoma" w:eastAsia="Times New Roman" w:hAnsi="Tahoma" w:cs="Tahoma"/>
      <w:color w:val="000000"/>
      <w:sz w:val="16"/>
      <w:szCs w:val="16"/>
      <w:lang w:eastAsia="lv-LV"/>
    </w:rPr>
  </w:style>
  <w:style w:type="paragraph" w:customStyle="1" w:styleId="xl24">
    <w:name w:val="xl24"/>
    <w:basedOn w:val="Parasts"/>
    <w:rsid w:val="00D113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Microsoft Sans Serif" w:eastAsia="Times New Roman" w:hAnsi="Microsoft Sans Serif" w:cs="Microsoft Sans Serif"/>
      <w:sz w:val="18"/>
      <w:szCs w:val="18"/>
      <w:lang w:eastAsia="lv-LV"/>
    </w:rPr>
  </w:style>
  <w:style w:type="paragraph" w:customStyle="1" w:styleId="xl25">
    <w:name w:val="xl25"/>
    <w:basedOn w:val="Parasts"/>
    <w:rsid w:val="00D113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Microsoft Sans Serif" w:eastAsia="Times New Roman" w:hAnsi="Microsoft Sans Serif" w:cs="Microsoft Sans Serif"/>
      <w:b/>
      <w:bCs/>
      <w:sz w:val="18"/>
      <w:szCs w:val="18"/>
      <w:lang w:eastAsia="lv-LV"/>
    </w:rPr>
  </w:style>
  <w:style w:type="paragraph" w:customStyle="1" w:styleId="xl26">
    <w:name w:val="xl26"/>
    <w:basedOn w:val="Parasts"/>
    <w:rsid w:val="00D113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Microsoft Sans Serif" w:eastAsia="Times New Roman" w:hAnsi="Microsoft Sans Serif" w:cs="Microsoft Sans Serif"/>
      <w:sz w:val="18"/>
      <w:szCs w:val="18"/>
      <w:lang w:eastAsia="lv-LV"/>
    </w:rPr>
  </w:style>
  <w:style w:type="paragraph" w:customStyle="1" w:styleId="xl27">
    <w:name w:val="xl27"/>
    <w:basedOn w:val="Parasts"/>
    <w:rsid w:val="00D113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Microsoft Sans Serif" w:eastAsia="Times New Roman" w:hAnsi="Microsoft Sans Serif" w:cs="Microsoft Sans Serif"/>
      <w:b/>
      <w:bCs/>
      <w:sz w:val="18"/>
      <w:szCs w:val="18"/>
      <w:lang w:eastAsia="lv-LV"/>
    </w:rPr>
  </w:style>
  <w:style w:type="paragraph" w:customStyle="1" w:styleId="xl28">
    <w:name w:val="xl28"/>
    <w:basedOn w:val="Parasts"/>
    <w:rsid w:val="00D113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Microsoft Sans Serif" w:eastAsia="Times New Roman" w:hAnsi="Microsoft Sans Serif" w:cs="Microsoft Sans Serif"/>
      <w:sz w:val="18"/>
      <w:szCs w:val="18"/>
      <w:lang w:eastAsia="lv-LV"/>
    </w:rPr>
  </w:style>
  <w:style w:type="paragraph" w:customStyle="1" w:styleId="xl29">
    <w:name w:val="xl29"/>
    <w:basedOn w:val="Parasts"/>
    <w:rsid w:val="00D11334"/>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Microsoft Sans Serif" w:eastAsia="Times New Roman" w:hAnsi="Microsoft Sans Serif" w:cs="Microsoft Sans Serif"/>
      <w:sz w:val="18"/>
      <w:szCs w:val="18"/>
      <w:lang w:eastAsia="lv-LV"/>
    </w:rPr>
  </w:style>
  <w:style w:type="paragraph" w:customStyle="1" w:styleId="xl30">
    <w:name w:val="xl30"/>
    <w:basedOn w:val="Parasts"/>
    <w:rsid w:val="00D113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Microsoft Sans Serif" w:eastAsia="Times New Roman" w:hAnsi="Microsoft Sans Serif" w:cs="Microsoft Sans Serif"/>
      <w:sz w:val="18"/>
      <w:szCs w:val="18"/>
      <w:lang w:eastAsia="lv-LV"/>
    </w:rPr>
  </w:style>
  <w:style w:type="paragraph" w:customStyle="1" w:styleId="xl31">
    <w:name w:val="xl31"/>
    <w:basedOn w:val="Parasts"/>
    <w:rsid w:val="00D113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Microsoft Sans Serif" w:eastAsia="Times New Roman" w:hAnsi="Microsoft Sans Serif" w:cs="Microsoft Sans Serif"/>
      <w:sz w:val="18"/>
      <w:szCs w:val="18"/>
      <w:lang w:eastAsia="lv-LV"/>
    </w:rPr>
  </w:style>
  <w:style w:type="paragraph" w:customStyle="1" w:styleId="xl32">
    <w:name w:val="xl32"/>
    <w:basedOn w:val="Parasts"/>
    <w:rsid w:val="00D113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Microsoft Sans Serif" w:eastAsia="Times New Roman" w:hAnsi="Microsoft Sans Serif" w:cs="Microsoft Sans Serif"/>
      <w:sz w:val="18"/>
      <w:szCs w:val="18"/>
      <w:lang w:eastAsia="lv-LV"/>
    </w:rPr>
  </w:style>
  <w:style w:type="paragraph" w:customStyle="1" w:styleId="xl33">
    <w:name w:val="xl33"/>
    <w:basedOn w:val="Parasts"/>
    <w:rsid w:val="00D113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Microsoft Sans Serif" w:eastAsia="Times New Roman" w:hAnsi="Microsoft Sans Serif" w:cs="Microsoft Sans Serif"/>
      <w:sz w:val="18"/>
      <w:szCs w:val="18"/>
      <w:lang w:eastAsia="lv-LV"/>
    </w:rPr>
  </w:style>
  <w:style w:type="paragraph" w:customStyle="1" w:styleId="xl34">
    <w:name w:val="xl34"/>
    <w:basedOn w:val="Parasts"/>
    <w:rsid w:val="00D113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Microsoft Sans Serif" w:eastAsia="Times New Roman" w:hAnsi="Microsoft Sans Serif" w:cs="Microsoft Sans Serif"/>
      <w:sz w:val="18"/>
      <w:szCs w:val="18"/>
      <w:lang w:eastAsia="lv-LV"/>
    </w:rPr>
  </w:style>
  <w:style w:type="paragraph" w:customStyle="1" w:styleId="xl35">
    <w:name w:val="xl35"/>
    <w:basedOn w:val="Parasts"/>
    <w:rsid w:val="00D113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Microsoft Sans Serif" w:eastAsia="Times New Roman" w:hAnsi="Microsoft Sans Serif" w:cs="Microsoft Sans Serif"/>
      <w:sz w:val="18"/>
      <w:szCs w:val="18"/>
      <w:lang w:eastAsia="lv-LV"/>
    </w:rPr>
  </w:style>
  <w:style w:type="paragraph" w:customStyle="1" w:styleId="xl36">
    <w:name w:val="xl36"/>
    <w:basedOn w:val="Parasts"/>
    <w:rsid w:val="00D113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Microsoft Sans Serif" w:eastAsia="Times New Roman" w:hAnsi="Microsoft Sans Serif" w:cs="Microsoft Sans Serif"/>
      <w:sz w:val="18"/>
      <w:szCs w:val="18"/>
      <w:lang w:eastAsia="lv-LV"/>
    </w:rPr>
  </w:style>
  <w:style w:type="paragraph" w:customStyle="1" w:styleId="xl37">
    <w:name w:val="xl37"/>
    <w:basedOn w:val="Parasts"/>
    <w:rsid w:val="00D113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Microsoft Sans Serif" w:eastAsia="Times New Roman" w:hAnsi="Microsoft Sans Serif" w:cs="Microsoft Sans Serif"/>
      <w:sz w:val="18"/>
      <w:szCs w:val="18"/>
      <w:lang w:eastAsia="lv-LV"/>
    </w:rPr>
  </w:style>
  <w:style w:type="paragraph" w:customStyle="1" w:styleId="xl38">
    <w:name w:val="xl38"/>
    <w:basedOn w:val="Parasts"/>
    <w:rsid w:val="00D113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Microsoft Sans Serif" w:eastAsia="Times New Roman" w:hAnsi="Microsoft Sans Serif" w:cs="Microsoft Sans Serif"/>
      <w:b/>
      <w:bCs/>
      <w:sz w:val="18"/>
      <w:szCs w:val="18"/>
      <w:lang w:eastAsia="lv-LV"/>
    </w:rPr>
  </w:style>
  <w:style w:type="paragraph" w:customStyle="1" w:styleId="xl39">
    <w:name w:val="xl39"/>
    <w:basedOn w:val="Parasts"/>
    <w:rsid w:val="00D113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Microsoft Sans Serif" w:eastAsia="Times New Roman" w:hAnsi="Microsoft Sans Serif" w:cs="Microsoft Sans Serif"/>
      <w:b/>
      <w:bCs/>
      <w:sz w:val="18"/>
      <w:szCs w:val="18"/>
      <w:lang w:eastAsia="lv-LV"/>
    </w:rPr>
  </w:style>
  <w:style w:type="paragraph" w:customStyle="1" w:styleId="xl40">
    <w:name w:val="xl40"/>
    <w:basedOn w:val="Parasts"/>
    <w:rsid w:val="00D113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Microsoft Sans Serif" w:eastAsia="Times New Roman" w:hAnsi="Microsoft Sans Serif" w:cs="Microsoft Sans Serif"/>
      <w:sz w:val="16"/>
      <w:szCs w:val="16"/>
      <w:lang w:eastAsia="lv-LV"/>
    </w:rPr>
  </w:style>
  <w:style w:type="paragraph" w:customStyle="1" w:styleId="xl41">
    <w:name w:val="xl41"/>
    <w:basedOn w:val="Parasts"/>
    <w:rsid w:val="00D113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Microsoft Sans Serif" w:eastAsia="Times New Roman" w:hAnsi="Microsoft Sans Serif" w:cs="Microsoft Sans Serif"/>
      <w:sz w:val="16"/>
      <w:szCs w:val="16"/>
      <w:lang w:eastAsia="lv-LV"/>
    </w:rPr>
  </w:style>
  <w:style w:type="paragraph" w:customStyle="1" w:styleId="xl42">
    <w:name w:val="xl42"/>
    <w:basedOn w:val="Parasts"/>
    <w:rsid w:val="00D113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Microsoft Sans Serif" w:eastAsia="Times New Roman" w:hAnsi="Microsoft Sans Serif" w:cs="Microsoft Sans Serif"/>
      <w:b/>
      <w:bCs/>
      <w:sz w:val="16"/>
      <w:szCs w:val="16"/>
      <w:lang w:eastAsia="lv-LV"/>
    </w:rPr>
  </w:style>
  <w:style w:type="paragraph" w:customStyle="1" w:styleId="xl43">
    <w:name w:val="xl43"/>
    <w:basedOn w:val="Parasts"/>
    <w:rsid w:val="00D113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Microsoft Sans Serif" w:eastAsia="Times New Roman" w:hAnsi="Microsoft Sans Serif" w:cs="Microsoft Sans Serif"/>
      <w:sz w:val="16"/>
      <w:szCs w:val="16"/>
      <w:lang w:eastAsia="lv-LV"/>
    </w:rPr>
  </w:style>
  <w:style w:type="paragraph" w:customStyle="1" w:styleId="xl44">
    <w:name w:val="xl44"/>
    <w:basedOn w:val="Parasts"/>
    <w:rsid w:val="00D1133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Microsoft Sans Serif" w:eastAsia="Times New Roman" w:hAnsi="Microsoft Sans Serif" w:cs="Microsoft Sans Serif"/>
      <w:sz w:val="16"/>
      <w:szCs w:val="16"/>
      <w:lang w:eastAsia="lv-LV"/>
    </w:rPr>
  </w:style>
  <w:style w:type="paragraph" w:customStyle="1" w:styleId="xl45">
    <w:name w:val="xl45"/>
    <w:basedOn w:val="Parasts"/>
    <w:rsid w:val="00D113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Microsoft Sans Serif" w:eastAsia="Times New Roman" w:hAnsi="Microsoft Sans Serif" w:cs="Microsoft Sans Serif"/>
      <w:sz w:val="18"/>
      <w:szCs w:val="18"/>
      <w:lang w:eastAsia="lv-LV"/>
    </w:rPr>
  </w:style>
  <w:style w:type="paragraph" w:customStyle="1" w:styleId="xl46">
    <w:name w:val="xl46"/>
    <w:basedOn w:val="Parasts"/>
    <w:rsid w:val="00D113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lv-LV"/>
    </w:rPr>
  </w:style>
  <w:style w:type="paragraph" w:customStyle="1" w:styleId="xl47">
    <w:name w:val="xl47"/>
    <w:basedOn w:val="Parasts"/>
    <w:rsid w:val="00D113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Microsoft Sans Serif" w:eastAsia="Times New Roman" w:hAnsi="Microsoft Sans Serif" w:cs="Microsoft Sans Serif"/>
      <w:sz w:val="18"/>
      <w:szCs w:val="18"/>
      <w:lang w:eastAsia="lv-LV"/>
    </w:rPr>
  </w:style>
  <w:style w:type="paragraph" w:customStyle="1" w:styleId="xl48">
    <w:name w:val="xl48"/>
    <w:basedOn w:val="Parasts"/>
    <w:rsid w:val="00D1133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Microsoft Sans Serif" w:eastAsia="Times New Roman" w:hAnsi="Microsoft Sans Serif" w:cs="Microsoft Sans Serif"/>
      <w:sz w:val="18"/>
      <w:szCs w:val="18"/>
      <w:lang w:eastAsia="lv-LV"/>
    </w:rPr>
  </w:style>
  <w:style w:type="paragraph" w:customStyle="1" w:styleId="xl49">
    <w:name w:val="xl49"/>
    <w:basedOn w:val="Parasts"/>
    <w:rsid w:val="00D11334"/>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lv-LV"/>
    </w:rPr>
  </w:style>
  <w:style w:type="paragraph" w:customStyle="1" w:styleId="xl50">
    <w:name w:val="xl50"/>
    <w:basedOn w:val="Parasts"/>
    <w:rsid w:val="00D1133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lv-LV"/>
    </w:rPr>
  </w:style>
  <w:style w:type="table" w:styleId="Reatabula">
    <w:name w:val="Table Grid"/>
    <w:basedOn w:val="Parastatabula"/>
    <w:rsid w:val="00D11334"/>
    <w:pPr>
      <w:spacing w:after="0" w:line="240" w:lineRule="auto"/>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um">
    <w:name w:val="Normal num"/>
    <w:basedOn w:val="Parasts"/>
    <w:rsid w:val="00D11334"/>
    <w:pPr>
      <w:widowControl w:val="0"/>
      <w:suppressAutoHyphens/>
      <w:spacing w:after="0" w:line="240" w:lineRule="auto"/>
    </w:pPr>
    <w:rPr>
      <w:rFonts w:ascii="Times New Roman" w:eastAsia="Lucida Sans Unicode" w:hAnsi="Times New Roman" w:cs="Times New Roman"/>
      <w:sz w:val="24"/>
      <w:szCs w:val="20"/>
    </w:rPr>
  </w:style>
  <w:style w:type="character" w:styleId="Komentraatsauce">
    <w:name w:val="annotation reference"/>
    <w:semiHidden/>
    <w:rsid w:val="00D11334"/>
    <w:rPr>
      <w:sz w:val="16"/>
      <w:szCs w:val="16"/>
    </w:rPr>
  </w:style>
  <w:style w:type="paragraph" w:styleId="Komentrateksts">
    <w:name w:val="annotation text"/>
    <w:basedOn w:val="Parasts"/>
    <w:link w:val="KomentratekstsRakstz"/>
    <w:semiHidden/>
    <w:rsid w:val="00D11334"/>
    <w:pPr>
      <w:spacing w:after="0" w:line="240" w:lineRule="auto"/>
    </w:pPr>
    <w:rPr>
      <w:rFonts w:ascii="Times New Roman" w:eastAsia="Times New Roman" w:hAnsi="Times New Roman" w:cs="Times New Roman"/>
      <w:sz w:val="20"/>
      <w:szCs w:val="20"/>
    </w:rPr>
  </w:style>
  <w:style w:type="character" w:customStyle="1" w:styleId="KomentratekstsRakstz">
    <w:name w:val="Komentāra teksts Rakstz."/>
    <w:basedOn w:val="Noklusjumarindkopasfonts"/>
    <w:link w:val="Komentrateksts"/>
    <w:semiHidden/>
    <w:rsid w:val="00D11334"/>
    <w:rPr>
      <w:rFonts w:ascii="Times New Roman" w:eastAsia="Times New Roman" w:hAnsi="Times New Roman" w:cs="Times New Roman"/>
      <w:sz w:val="20"/>
      <w:szCs w:val="20"/>
    </w:rPr>
  </w:style>
  <w:style w:type="paragraph" w:styleId="Komentratma">
    <w:name w:val="annotation subject"/>
    <w:basedOn w:val="Komentrateksts"/>
    <w:next w:val="Komentrateksts"/>
    <w:link w:val="KomentratmaRakstz"/>
    <w:semiHidden/>
    <w:rsid w:val="00D11334"/>
    <w:rPr>
      <w:b/>
      <w:bCs/>
    </w:rPr>
  </w:style>
  <w:style w:type="character" w:customStyle="1" w:styleId="KomentratmaRakstz">
    <w:name w:val="Komentāra tēma Rakstz."/>
    <w:basedOn w:val="KomentratekstsRakstz"/>
    <w:link w:val="Komentratma"/>
    <w:semiHidden/>
    <w:rsid w:val="00D11334"/>
    <w:rPr>
      <w:rFonts w:ascii="Times New Roman" w:eastAsia="Times New Roman" w:hAnsi="Times New Roman" w:cs="Times New Roman"/>
      <w:b/>
      <w:bCs/>
      <w:sz w:val="20"/>
      <w:szCs w:val="20"/>
    </w:rPr>
  </w:style>
  <w:style w:type="paragraph" w:styleId="Paraststmeklis">
    <w:name w:val="Normal (Web)"/>
    <w:basedOn w:val="Parasts"/>
    <w:rsid w:val="00D11334"/>
    <w:pPr>
      <w:spacing w:before="100" w:beforeAutospacing="1" w:after="119" w:line="240" w:lineRule="auto"/>
    </w:pPr>
    <w:rPr>
      <w:rFonts w:ascii="Times New Roman" w:eastAsia="Times New Roman" w:hAnsi="Times New Roman" w:cs="Times New Roman"/>
      <w:sz w:val="24"/>
      <w:szCs w:val="24"/>
      <w:lang w:eastAsia="lv-LV"/>
    </w:rPr>
  </w:style>
  <w:style w:type="paragraph" w:customStyle="1" w:styleId="xl23">
    <w:name w:val="xl23"/>
    <w:basedOn w:val="Parasts"/>
    <w:rsid w:val="00D11334"/>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stils1">
    <w:name w:val="stils1"/>
    <w:basedOn w:val="Parasts"/>
    <w:rsid w:val="00D11334"/>
    <w:pPr>
      <w:spacing w:after="0" w:line="240" w:lineRule="auto"/>
    </w:pPr>
    <w:rPr>
      <w:rFonts w:ascii="Arial" w:eastAsia="Times New Roman" w:hAnsi="Arial" w:cs="Times New Roman"/>
      <w:sz w:val="24"/>
      <w:szCs w:val="20"/>
    </w:rPr>
  </w:style>
  <w:style w:type="paragraph" w:customStyle="1" w:styleId="piedavajumavirrsaksts1">
    <w:name w:val="piedavajuma virrsaksts1"/>
    <w:basedOn w:val="Virsraksts2"/>
    <w:autoRedefine/>
    <w:rsid w:val="00D11334"/>
    <w:pPr>
      <w:widowControl/>
      <w:autoSpaceDE/>
      <w:autoSpaceDN/>
      <w:jc w:val="left"/>
    </w:pPr>
    <w:rPr>
      <w:sz w:val="28"/>
      <w:szCs w:val="30"/>
      <w:u w:val="single"/>
    </w:rPr>
  </w:style>
  <w:style w:type="paragraph" w:customStyle="1" w:styleId="Style0">
    <w:name w:val="Style0"/>
    <w:rsid w:val="00D11334"/>
    <w:pPr>
      <w:spacing w:after="0" w:line="240" w:lineRule="auto"/>
    </w:pPr>
    <w:rPr>
      <w:rFonts w:ascii="Arial" w:eastAsia="Times New Roman" w:hAnsi="Arial" w:cs="Times New Roman"/>
      <w:snapToGrid w:val="0"/>
      <w:sz w:val="24"/>
      <w:szCs w:val="20"/>
      <w:lang w:val="en-US"/>
    </w:rPr>
  </w:style>
  <w:style w:type="paragraph" w:customStyle="1" w:styleId="CompanyName">
    <w:name w:val="Company Name"/>
    <w:basedOn w:val="Pamatteksts"/>
    <w:next w:val="Pamatteksts"/>
    <w:rsid w:val="00D11334"/>
    <w:pPr>
      <w:keepLines/>
      <w:framePr w:w="8640" w:h="1440" w:wrap="notBeside" w:vAnchor="page" w:hAnchor="margin" w:xAlign="center" w:y="889"/>
      <w:widowControl/>
      <w:spacing w:after="40" w:line="240" w:lineRule="atLeast"/>
      <w:jc w:val="center"/>
    </w:pPr>
    <w:rPr>
      <w:rFonts w:ascii="Garamond" w:hAnsi="Garamond"/>
      <w:caps/>
      <w:spacing w:val="75"/>
      <w:kern w:val="18"/>
      <w:sz w:val="21"/>
      <w:lang w:val="en-GB"/>
    </w:rPr>
  </w:style>
  <w:style w:type="character" w:customStyle="1" w:styleId="FootnoteCharacters">
    <w:name w:val="Footnote Characters"/>
    <w:rsid w:val="00D11334"/>
  </w:style>
  <w:style w:type="paragraph" w:customStyle="1" w:styleId="numbereditem">
    <w:name w:val="numbered_item"/>
    <w:basedOn w:val="Parasts"/>
    <w:rsid w:val="00D11334"/>
    <w:pPr>
      <w:widowControl w:val="0"/>
      <w:numPr>
        <w:numId w:val="2"/>
      </w:numPr>
      <w:suppressAutoHyphens/>
      <w:spacing w:after="0" w:line="240" w:lineRule="auto"/>
    </w:pPr>
    <w:rPr>
      <w:rFonts w:ascii="Times New Roman" w:eastAsia="Lucida Sans Unicode" w:hAnsi="Times New Roman" w:cs="Times New Roman"/>
      <w:sz w:val="24"/>
      <w:szCs w:val="24"/>
    </w:rPr>
  </w:style>
  <w:style w:type="paragraph" w:customStyle="1" w:styleId="atbildesvitraaratkapi">
    <w:name w:val="atbilde_svitraar atkapi"/>
    <w:basedOn w:val="Parasts"/>
    <w:rsid w:val="00D11334"/>
    <w:pPr>
      <w:numPr>
        <w:numId w:val="3"/>
      </w:numPr>
      <w:spacing w:after="0" w:line="240" w:lineRule="auto"/>
    </w:pPr>
    <w:rPr>
      <w:rFonts w:ascii="Times New Roman" w:eastAsia="Times New Roman" w:hAnsi="Times New Roman" w:cs="Times New Roman"/>
      <w:sz w:val="24"/>
      <w:szCs w:val="20"/>
    </w:rPr>
  </w:style>
  <w:style w:type="paragraph" w:customStyle="1" w:styleId="atbildeburti2">
    <w:name w:val="atbilde+burti2"/>
    <w:basedOn w:val="Parasts"/>
    <w:autoRedefine/>
    <w:rsid w:val="00D11334"/>
    <w:pPr>
      <w:tabs>
        <w:tab w:val="num" w:pos="1135"/>
      </w:tabs>
      <w:spacing w:after="0" w:line="240" w:lineRule="auto"/>
      <w:ind w:left="1135" w:hanging="567"/>
      <w:jc w:val="both"/>
    </w:pPr>
    <w:rPr>
      <w:rFonts w:ascii="GarmdITC Lt TL" w:eastAsia="Times New Roman" w:hAnsi="GarmdITC Lt TL" w:cs="Times New Roman"/>
      <w:sz w:val="26"/>
      <w:szCs w:val="20"/>
    </w:rPr>
  </w:style>
  <w:style w:type="paragraph" w:customStyle="1" w:styleId="atbildeburti3">
    <w:name w:val="atbilde+burti3"/>
    <w:basedOn w:val="atbilde"/>
    <w:autoRedefine/>
    <w:rsid w:val="00D11334"/>
    <w:pPr>
      <w:tabs>
        <w:tab w:val="num" w:pos="1135"/>
      </w:tabs>
      <w:spacing w:before="0" w:beforeAutospacing="0" w:after="0" w:afterAutospacing="0"/>
      <w:ind w:left="1135" w:hanging="567"/>
    </w:pPr>
    <w:rPr>
      <w:u w:val="none"/>
    </w:rPr>
  </w:style>
  <w:style w:type="paragraph" w:customStyle="1" w:styleId="atbilde">
    <w:name w:val="atbilde"/>
    <w:basedOn w:val="Parasts"/>
    <w:autoRedefine/>
    <w:rsid w:val="00D11334"/>
    <w:pPr>
      <w:spacing w:before="100" w:beforeAutospacing="1" w:after="100" w:afterAutospacing="1" w:line="240" w:lineRule="auto"/>
      <w:jc w:val="both"/>
    </w:pPr>
    <w:rPr>
      <w:rFonts w:ascii="GarmdITC Lt TL" w:eastAsia="Times New Roman" w:hAnsi="GarmdITC Lt TL" w:cs="Times New Roman"/>
      <w:sz w:val="26"/>
      <w:szCs w:val="20"/>
      <w:u w:val="single"/>
    </w:rPr>
  </w:style>
  <w:style w:type="paragraph" w:customStyle="1" w:styleId="vinujautajumsarciparu2">
    <w:name w:val="vinu jautajums ar ciparu2"/>
    <w:basedOn w:val="vinujautajumsarciparu"/>
    <w:autoRedefine/>
    <w:rsid w:val="00D11334"/>
    <w:pPr>
      <w:tabs>
        <w:tab w:val="clear" w:pos="360"/>
        <w:tab w:val="num" w:pos="720"/>
      </w:tabs>
      <w:ind w:left="720" w:hanging="720"/>
    </w:pPr>
    <w:rPr>
      <w:bCs w:val="0"/>
    </w:rPr>
  </w:style>
  <w:style w:type="paragraph" w:customStyle="1" w:styleId="vinujautajumsarciparu">
    <w:name w:val="vinu jautajums ar ciparu"/>
    <w:basedOn w:val="Parasts"/>
    <w:autoRedefine/>
    <w:rsid w:val="00D11334"/>
    <w:pPr>
      <w:tabs>
        <w:tab w:val="num" w:pos="360"/>
      </w:tabs>
      <w:spacing w:before="240" w:after="240" w:line="240" w:lineRule="auto"/>
      <w:ind w:left="360" w:hanging="360"/>
      <w:jc w:val="both"/>
    </w:pPr>
    <w:rPr>
      <w:rFonts w:ascii="GarmdITC Lt TL" w:eastAsia="Times New Roman" w:hAnsi="GarmdITC Lt TL" w:cs="Times New Roman"/>
      <w:b/>
      <w:bCs/>
      <w:sz w:val="19"/>
      <w:szCs w:val="18"/>
    </w:rPr>
  </w:style>
  <w:style w:type="paragraph" w:customStyle="1" w:styleId="vinujautajumsarciparu3">
    <w:name w:val="vinu jautajums ar ciparu3"/>
    <w:basedOn w:val="vinujautajumsarciparu2"/>
    <w:autoRedefine/>
    <w:rsid w:val="00D11334"/>
    <w:rPr>
      <w:bCs/>
      <w:szCs w:val="19"/>
    </w:rPr>
  </w:style>
  <w:style w:type="paragraph" w:customStyle="1" w:styleId="Jaunalapa">
    <w:name w:val="Jauna lapa"/>
    <w:basedOn w:val="Parasts"/>
    <w:next w:val="Parasts"/>
    <w:rsid w:val="00D11334"/>
    <w:pPr>
      <w:pageBreakBefore/>
      <w:spacing w:after="0" w:line="240" w:lineRule="auto"/>
      <w:jc w:val="right"/>
    </w:pPr>
    <w:rPr>
      <w:rFonts w:ascii="Times New Roman" w:eastAsia="Times New Roman" w:hAnsi="Times New Roman" w:cs="Times New Roman"/>
      <w:b/>
      <w:color w:val="FF0000"/>
      <w:sz w:val="24"/>
      <w:szCs w:val="20"/>
    </w:rPr>
  </w:style>
  <w:style w:type="paragraph" w:customStyle="1" w:styleId="virsraksts20">
    <w:name w:val="virsraksts2"/>
    <w:basedOn w:val="Parasts"/>
    <w:next w:val="Parasts"/>
    <w:rsid w:val="00D11334"/>
    <w:pPr>
      <w:spacing w:before="240" w:after="60" w:line="240" w:lineRule="auto"/>
    </w:pPr>
    <w:rPr>
      <w:rFonts w:ascii="Times New Roman" w:eastAsia="Times New Roman" w:hAnsi="Times New Roman" w:cs="Times New Roman"/>
      <w:b/>
      <w:i/>
      <w:sz w:val="24"/>
      <w:szCs w:val="20"/>
      <w:lang w:val="en-US"/>
    </w:rPr>
  </w:style>
  <w:style w:type="paragraph" w:styleId="Pamattekstaatkpe3">
    <w:name w:val="Body Text Indent 3"/>
    <w:basedOn w:val="Parasts"/>
    <w:link w:val="Pamattekstaatkpe3Rakstz"/>
    <w:rsid w:val="00D11334"/>
    <w:pPr>
      <w:spacing w:after="0" w:line="240" w:lineRule="auto"/>
      <w:ind w:left="600"/>
    </w:pPr>
    <w:rPr>
      <w:rFonts w:ascii="Times New Roman" w:eastAsia="Times New Roman" w:hAnsi="Times New Roman" w:cs="Times New Roman"/>
      <w:sz w:val="24"/>
      <w:szCs w:val="24"/>
      <w:lang w:eastAsia="lv-LV"/>
    </w:rPr>
  </w:style>
  <w:style w:type="character" w:customStyle="1" w:styleId="Pamattekstaatkpe3Rakstz">
    <w:name w:val="Pamatteksta atkāpe 3 Rakstz."/>
    <w:basedOn w:val="Noklusjumarindkopasfonts"/>
    <w:link w:val="Pamattekstaatkpe3"/>
    <w:rsid w:val="00D11334"/>
    <w:rPr>
      <w:rFonts w:ascii="Times New Roman" w:eastAsia="Times New Roman" w:hAnsi="Times New Roman" w:cs="Times New Roman"/>
      <w:sz w:val="24"/>
      <w:szCs w:val="24"/>
      <w:lang w:eastAsia="lv-LV"/>
    </w:rPr>
  </w:style>
  <w:style w:type="paragraph" w:styleId="Nosaukums">
    <w:name w:val="Title"/>
    <w:basedOn w:val="Parasts"/>
    <w:link w:val="NosaukumsRakstz"/>
    <w:qFormat/>
    <w:rsid w:val="00D11334"/>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4"/>
      <w:szCs w:val="20"/>
      <w:lang w:val="en-US"/>
    </w:rPr>
  </w:style>
  <w:style w:type="character" w:customStyle="1" w:styleId="NosaukumsRakstz">
    <w:name w:val="Nosaukums Rakstz."/>
    <w:basedOn w:val="Noklusjumarindkopasfonts"/>
    <w:link w:val="Nosaukums"/>
    <w:rsid w:val="00D11334"/>
    <w:rPr>
      <w:rFonts w:ascii="Times New Roman" w:eastAsia="Times New Roman" w:hAnsi="Times New Roman" w:cs="Times New Roman"/>
      <w:b/>
      <w:sz w:val="24"/>
      <w:szCs w:val="20"/>
      <w:lang w:val="en-US"/>
    </w:rPr>
  </w:style>
  <w:style w:type="paragraph" w:styleId="Dokumentakarte">
    <w:name w:val="Document Map"/>
    <w:basedOn w:val="Parasts"/>
    <w:link w:val="DokumentakarteRakstz"/>
    <w:semiHidden/>
    <w:rsid w:val="00D11334"/>
    <w:pPr>
      <w:shd w:val="clear" w:color="auto" w:fill="000080"/>
      <w:spacing w:after="0" w:line="240" w:lineRule="auto"/>
    </w:pPr>
    <w:rPr>
      <w:rFonts w:ascii="Tahoma" w:eastAsia="Times New Roman" w:hAnsi="Tahoma" w:cs="Tahoma"/>
      <w:sz w:val="24"/>
      <w:szCs w:val="24"/>
    </w:rPr>
  </w:style>
  <w:style w:type="character" w:customStyle="1" w:styleId="DokumentakarteRakstz">
    <w:name w:val="Dokumenta karte Rakstz."/>
    <w:basedOn w:val="Noklusjumarindkopasfonts"/>
    <w:link w:val="Dokumentakarte"/>
    <w:semiHidden/>
    <w:rsid w:val="00D11334"/>
    <w:rPr>
      <w:rFonts w:ascii="Tahoma" w:eastAsia="Times New Roman" w:hAnsi="Tahoma" w:cs="Tahoma"/>
      <w:sz w:val="24"/>
      <w:szCs w:val="24"/>
      <w:shd w:val="clear" w:color="auto" w:fill="000080"/>
    </w:rPr>
  </w:style>
  <w:style w:type="numbering" w:customStyle="1" w:styleId="NoList1">
    <w:name w:val="No List1"/>
    <w:next w:val="Bezsaraksta"/>
    <w:semiHidden/>
    <w:rsid w:val="00D11334"/>
  </w:style>
  <w:style w:type="paragraph" w:customStyle="1" w:styleId="Heading1">
    <w:name w:val="Heading1"/>
    <w:basedOn w:val="Parasts"/>
    <w:rsid w:val="00D11334"/>
    <w:pPr>
      <w:spacing w:after="0" w:line="240" w:lineRule="auto"/>
    </w:pPr>
    <w:rPr>
      <w:rFonts w:ascii="Times New Roman" w:eastAsia="Times New Roman" w:hAnsi="Times New Roman" w:cs="Times New Roman"/>
      <w:sz w:val="20"/>
      <w:szCs w:val="20"/>
    </w:rPr>
  </w:style>
  <w:style w:type="paragraph" w:styleId="Saturs2">
    <w:name w:val="toc 2"/>
    <w:basedOn w:val="Parasts"/>
    <w:next w:val="Parasts"/>
    <w:autoRedefine/>
    <w:semiHidden/>
    <w:rsid w:val="00D11334"/>
    <w:pPr>
      <w:spacing w:after="0" w:line="240" w:lineRule="auto"/>
      <w:ind w:left="200"/>
    </w:pPr>
    <w:rPr>
      <w:rFonts w:ascii="Times New Roman" w:eastAsia="Times New Roman" w:hAnsi="Times New Roman" w:cs="Times New Roman"/>
      <w:smallCaps/>
      <w:sz w:val="20"/>
      <w:szCs w:val="20"/>
    </w:rPr>
  </w:style>
  <w:style w:type="paragraph" w:styleId="Saturs3">
    <w:name w:val="toc 3"/>
    <w:basedOn w:val="Parasts"/>
    <w:next w:val="Parasts"/>
    <w:autoRedefine/>
    <w:semiHidden/>
    <w:rsid w:val="00D11334"/>
    <w:pPr>
      <w:spacing w:after="0" w:line="240" w:lineRule="auto"/>
      <w:ind w:left="400"/>
    </w:pPr>
    <w:rPr>
      <w:rFonts w:ascii="Times New Roman" w:eastAsia="Times New Roman" w:hAnsi="Times New Roman" w:cs="Times New Roman"/>
      <w:i/>
      <w:iCs/>
      <w:sz w:val="20"/>
      <w:szCs w:val="20"/>
    </w:rPr>
  </w:style>
  <w:style w:type="paragraph" w:styleId="Saturs4">
    <w:name w:val="toc 4"/>
    <w:basedOn w:val="Parasts"/>
    <w:next w:val="Parasts"/>
    <w:autoRedefine/>
    <w:semiHidden/>
    <w:rsid w:val="00D11334"/>
    <w:pPr>
      <w:spacing w:after="0" w:line="240" w:lineRule="auto"/>
      <w:ind w:left="600"/>
    </w:pPr>
    <w:rPr>
      <w:rFonts w:ascii="Times New Roman" w:eastAsia="Times New Roman" w:hAnsi="Times New Roman" w:cs="Times New Roman"/>
      <w:sz w:val="18"/>
      <w:szCs w:val="18"/>
    </w:rPr>
  </w:style>
  <w:style w:type="paragraph" w:styleId="Saturs5">
    <w:name w:val="toc 5"/>
    <w:basedOn w:val="Parasts"/>
    <w:next w:val="Parasts"/>
    <w:autoRedefine/>
    <w:semiHidden/>
    <w:rsid w:val="00D11334"/>
    <w:pPr>
      <w:spacing w:after="0" w:line="240" w:lineRule="auto"/>
      <w:ind w:left="800"/>
    </w:pPr>
    <w:rPr>
      <w:rFonts w:ascii="Times New Roman" w:eastAsia="Times New Roman" w:hAnsi="Times New Roman" w:cs="Times New Roman"/>
      <w:sz w:val="18"/>
      <w:szCs w:val="18"/>
    </w:rPr>
  </w:style>
  <w:style w:type="paragraph" w:styleId="Saturs6">
    <w:name w:val="toc 6"/>
    <w:basedOn w:val="Parasts"/>
    <w:next w:val="Parasts"/>
    <w:autoRedefine/>
    <w:semiHidden/>
    <w:rsid w:val="00D11334"/>
    <w:pPr>
      <w:spacing w:after="0" w:line="240" w:lineRule="auto"/>
      <w:ind w:left="1000"/>
    </w:pPr>
    <w:rPr>
      <w:rFonts w:ascii="Times New Roman" w:eastAsia="Times New Roman" w:hAnsi="Times New Roman" w:cs="Times New Roman"/>
      <w:sz w:val="18"/>
      <w:szCs w:val="18"/>
    </w:rPr>
  </w:style>
  <w:style w:type="paragraph" w:styleId="Saturs7">
    <w:name w:val="toc 7"/>
    <w:basedOn w:val="Parasts"/>
    <w:next w:val="Parasts"/>
    <w:autoRedefine/>
    <w:semiHidden/>
    <w:rsid w:val="00D11334"/>
    <w:pPr>
      <w:spacing w:after="0" w:line="240" w:lineRule="auto"/>
      <w:ind w:left="1200"/>
    </w:pPr>
    <w:rPr>
      <w:rFonts w:ascii="Times New Roman" w:eastAsia="Times New Roman" w:hAnsi="Times New Roman" w:cs="Times New Roman"/>
      <w:sz w:val="18"/>
      <w:szCs w:val="18"/>
    </w:rPr>
  </w:style>
  <w:style w:type="paragraph" w:styleId="Saturs8">
    <w:name w:val="toc 8"/>
    <w:basedOn w:val="Parasts"/>
    <w:next w:val="Parasts"/>
    <w:autoRedefine/>
    <w:semiHidden/>
    <w:rsid w:val="00D11334"/>
    <w:pPr>
      <w:spacing w:after="0" w:line="240" w:lineRule="auto"/>
      <w:ind w:left="1400"/>
    </w:pPr>
    <w:rPr>
      <w:rFonts w:ascii="Times New Roman" w:eastAsia="Times New Roman" w:hAnsi="Times New Roman" w:cs="Times New Roman"/>
      <w:sz w:val="18"/>
      <w:szCs w:val="18"/>
    </w:rPr>
  </w:style>
  <w:style w:type="paragraph" w:styleId="Saturs9">
    <w:name w:val="toc 9"/>
    <w:basedOn w:val="Parasts"/>
    <w:next w:val="Parasts"/>
    <w:autoRedefine/>
    <w:semiHidden/>
    <w:rsid w:val="00D11334"/>
    <w:pPr>
      <w:spacing w:after="0" w:line="240" w:lineRule="auto"/>
      <w:ind w:left="1600"/>
    </w:pPr>
    <w:rPr>
      <w:rFonts w:ascii="Times New Roman" w:eastAsia="Times New Roman" w:hAnsi="Times New Roman" w:cs="Times New Roman"/>
      <w:sz w:val="18"/>
      <w:szCs w:val="18"/>
    </w:rPr>
  </w:style>
  <w:style w:type="paragraph" w:customStyle="1" w:styleId="TableContents">
    <w:name w:val="Table Contents"/>
    <w:basedOn w:val="Pamatteksts"/>
    <w:rsid w:val="00D11334"/>
    <w:pPr>
      <w:suppressLineNumbers/>
      <w:suppressAutoHyphens/>
    </w:pPr>
    <w:rPr>
      <w:rFonts w:ascii="Times New Roman" w:eastAsia="HG Mincho Light J" w:hAnsi="Times New Roman"/>
      <w:color w:val="000000"/>
      <w:szCs w:val="24"/>
    </w:rPr>
  </w:style>
  <w:style w:type="character" w:customStyle="1" w:styleId="BodyTextChar">
    <w:name w:val="Body Text Char"/>
    <w:aliases w:val=" uvlaka 3 Char,plain Char Char1,uvlaka 31 Char, uvlaka 31 Char,plain Char Char Char Char"/>
    <w:semiHidden/>
    <w:locked/>
    <w:rsid w:val="00D11334"/>
    <w:rPr>
      <w:rFonts w:ascii="RimTimes" w:hAnsi="RimTimes"/>
      <w:sz w:val="24"/>
      <w:lang w:val="lv-LV" w:eastAsia="en-US" w:bidi="ar-SA"/>
    </w:rPr>
  </w:style>
  <w:style w:type="paragraph" w:customStyle="1" w:styleId="Char">
    <w:name w:val="Char"/>
    <w:basedOn w:val="Parasts"/>
    <w:rsid w:val="00D11334"/>
    <w:pPr>
      <w:spacing w:line="240" w:lineRule="exact"/>
    </w:pPr>
    <w:rPr>
      <w:rFonts w:ascii="Arial" w:eastAsia="Times New Roman" w:hAnsi="Arial" w:cs="Times New Roman"/>
      <w:szCs w:val="24"/>
      <w:lang w:val="en-US"/>
    </w:rPr>
  </w:style>
  <w:style w:type="numbering" w:customStyle="1" w:styleId="Hedingsvirsrakstiem">
    <w:name w:val="Hedings_virsrakstiem"/>
    <w:basedOn w:val="Bezsaraksta"/>
    <w:rsid w:val="00D11334"/>
    <w:pPr>
      <w:numPr>
        <w:numId w:val="4"/>
      </w:numPr>
    </w:pPr>
  </w:style>
  <w:style w:type="character" w:styleId="Izclums">
    <w:name w:val="Emphasis"/>
    <w:qFormat/>
    <w:rsid w:val="00D11334"/>
    <w:rPr>
      <w:i/>
      <w:iCs/>
    </w:rPr>
  </w:style>
  <w:style w:type="paragraph" w:customStyle="1" w:styleId="RakstzCharCharRakstzCharCharRakstz">
    <w:name w:val="Rakstz. Char Char Rakstz. Char Char Rakstz."/>
    <w:basedOn w:val="Parasts"/>
    <w:rsid w:val="00D11334"/>
    <w:pPr>
      <w:spacing w:line="240" w:lineRule="exact"/>
    </w:pPr>
    <w:rPr>
      <w:rFonts w:ascii="Tahoma" w:eastAsia="Times New Roman" w:hAnsi="Tahoma" w:cs="Times New Roman"/>
      <w:sz w:val="20"/>
      <w:szCs w:val="20"/>
      <w:lang w:val="en-US"/>
    </w:rPr>
  </w:style>
  <w:style w:type="character" w:styleId="Izteiksmgs">
    <w:name w:val="Strong"/>
    <w:uiPriority w:val="22"/>
    <w:qFormat/>
    <w:rsid w:val="00D11334"/>
    <w:rPr>
      <w:b/>
      <w:bCs/>
    </w:rPr>
  </w:style>
  <w:style w:type="paragraph" w:customStyle="1" w:styleId="Punkts">
    <w:name w:val="Punkts"/>
    <w:basedOn w:val="Parasts"/>
    <w:next w:val="Apakpunkts"/>
    <w:rsid w:val="00D11334"/>
    <w:pPr>
      <w:numPr>
        <w:numId w:val="5"/>
      </w:numPr>
      <w:spacing w:after="0" w:line="240" w:lineRule="auto"/>
    </w:pPr>
    <w:rPr>
      <w:rFonts w:ascii="Arial" w:eastAsia="Times New Roman" w:hAnsi="Arial" w:cs="Times New Roman"/>
      <w:b/>
      <w:sz w:val="20"/>
      <w:szCs w:val="24"/>
      <w:lang w:eastAsia="lv-LV"/>
    </w:rPr>
  </w:style>
  <w:style w:type="paragraph" w:customStyle="1" w:styleId="Apakpunkts">
    <w:name w:val="Apakšpunkts"/>
    <w:basedOn w:val="Parasts"/>
    <w:link w:val="ApakpunktsChar"/>
    <w:rsid w:val="00D11334"/>
    <w:pPr>
      <w:numPr>
        <w:ilvl w:val="1"/>
        <w:numId w:val="5"/>
      </w:numPr>
      <w:spacing w:after="0" w:line="240" w:lineRule="auto"/>
    </w:pPr>
    <w:rPr>
      <w:rFonts w:ascii="Arial" w:eastAsia="Times New Roman" w:hAnsi="Arial" w:cs="Times New Roman"/>
      <w:b/>
      <w:sz w:val="20"/>
      <w:szCs w:val="24"/>
      <w:lang w:eastAsia="lv-LV"/>
    </w:rPr>
  </w:style>
  <w:style w:type="paragraph" w:customStyle="1" w:styleId="Paragrfs">
    <w:name w:val="Paragrāfs"/>
    <w:basedOn w:val="Parasts"/>
    <w:next w:val="Rindkopa"/>
    <w:rsid w:val="00D11334"/>
    <w:pPr>
      <w:numPr>
        <w:ilvl w:val="2"/>
        <w:numId w:val="5"/>
      </w:numPr>
      <w:spacing w:after="0" w:line="240" w:lineRule="auto"/>
      <w:jc w:val="both"/>
    </w:pPr>
    <w:rPr>
      <w:rFonts w:ascii="Arial" w:eastAsia="Times New Roman" w:hAnsi="Arial" w:cs="Times New Roman"/>
      <w:sz w:val="20"/>
      <w:szCs w:val="24"/>
      <w:lang w:eastAsia="lv-LV"/>
    </w:rPr>
  </w:style>
  <w:style w:type="paragraph" w:customStyle="1" w:styleId="Rindkopa">
    <w:name w:val="Rindkopa"/>
    <w:basedOn w:val="Parasts"/>
    <w:next w:val="Punkts"/>
    <w:rsid w:val="00D11334"/>
    <w:pPr>
      <w:spacing w:after="0" w:line="240" w:lineRule="auto"/>
      <w:ind w:left="851"/>
      <w:jc w:val="both"/>
    </w:pPr>
    <w:rPr>
      <w:rFonts w:ascii="Arial" w:eastAsia="Times New Roman" w:hAnsi="Arial" w:cs="Times New Roman"/>
      <w:sz w:val="20"/>
      <w:szCs w:val="24"/>
      <w:lang w:eastAsia="lv-LV"/>
    </w:rPr>
  </w:style>
  <w:style w:type="paragraph" w:customStyle="1" w:styleId="Atsauce">
    <w:name w:val="Atsauce"/>
    <w:basedOn w:val="Vresteksts"/>
    <w:rsid w:val="00D11334"/>
    <w:rPr>
      <w:rFonts w:ascii="Arial" w:hAnsi="Arial" w:cs="Arial"/>
      <w:sz w:val="16"/>
      <w:szCs w:val="16"/>
    </w:rPr>
  </w:style>
  <w:style w:type="character" w:customStyle="1" w:styleId="ApakpunktsChar">
    <w:name w:val="Apakšpunkts Char"/>
    <w:link w:val="Apakpunkts"/>
    <w:rsid w:val="00D11334"/>
    <w:rPr>
      <w:rFonts w:ascii="Arial" w:eastAsia="Times New Roman" w:hAnsi="Arial" w:cs="Times New Roman"/>
      <w:b/>
      <w:sz w:val="20"/>
      <w:szCs w:val="24"/>
      <w:lang w:eastAsia="lv-LV"/>
    </w:rPr>
  </w:style>
  <w:style w:type="paragraph" w:customStyle="1" w:styleId="Sarakstarindkopa1">
    <w:name w:val="Saraksta rindkopa1"/>
    <w:basedOn w:val="Parasts"/>
    <w:qFormat/>
    <w:rsid w:val="00D11334"/>
    <w:pPr>
      <w:spacing w:after="0" w:line="240" w:lineRule="auto"/>
      <w:ind w:left="720"/>
      <w:jc w:val="both"/>
    </w:pPr>
    <w:rPr>
      <w:rFonts w:ascii="Times New Roman" w:eastAsia="Times New Roman" w:hAnsi="Times New Roman" w:cs="Times New Roman"/>
      <w:sz w:val="24"/>
      <w:szCs w:val="20"/>
    </w:rPr>
  </w:style>
  <w:style w:type="paragraph" w:styleId="Beiguvresteksts">
    <w:name w:val="endnote text"/>
    <w:basedOn w:val="Parasts"/>
    <w:link w:val="BeiguvrestekstsRakstz"/>
    <w:semiHidden/>
    <w:rsid w:val="00D11334"/>
    <w:pPr>
      <w:spacing w:after="0" w:line="240" w:lineRule="auto"/>
    </w:pPr>
    <w:rPr>
      <w:rFonts w:ascii="Times New Roman" w:eastAsia="Times New Roman" w:hAnsi="Times New Roman" w:cs="Times New Roman"/>
      <w:sz w:val="20"/>
      <w:szCs w:val="20"/>
      <w:lang w:eastAsia="lv-LV"/>
    </w:rPr>
  </w:style>
  <w:style w:type="character" w:customStyle="1" w:styleId="BeiguvrestekstsRakstz">
    <w:name w:val="Beigu vēres teksts Rakstz."/>
    <w:basedOn w:val="Noklusjumarindkopasfonts"/>
    <w:link w:val="Beiguvresteksts"/>
    <w:semiHidden/>
    <w:rsid w:val="00D11334"/>
    <w:rPr>
      <w:rFonts w:ascii="Times New Roman" w:eastAsia="Times New Roman" w:hAnsi="Times New Roman" w:cs="Times New Roman"/>
      <w:sz w:val="20"/>
      <w:szCs w:val="20"/>
      <w:lang w:eastAsia="lv-LV"/>
    </w:rPr>
  </w:style>
  <w:style w:type="character" w:customStyle="1" w:styleId="Absatz-Standardschriftart">
    <w:name w:val="Absatz-Standardschriftart"/>
    <w:rsid w:val="00D11334"/>
  </w:style>
  <w:style w:type="paragraph" w:customStyle="1" w:styleId="Style2">
    <w:name w:val="Style2"/>
    <w:basedOn w:val="Virsraksts1"/>
    <w:rsid w:val="00D11334"/>
    <w:rPr>
      <w:rFonts w:ascii="Times New Roman" w:hAnsi="Times New Roman"/>
      <w:szCs w:val="22"/>
    </w:rPr>
  </w:style>
  <w:style w:type="character" w:customStyle="1" w:styleId="WW-DefaultParagraphFont1111">
    <w:name w:val="WW-Default Paragraph Font1111"/>
    <w:rsid w:val="00D11334"/>
  </w:style>
  <w:style w:type="character" w:customStyle="1" w:styleId="WW8Num3z0">
    <w:name w:val="WW8Num3z0"/>
    <w:rsid w:val="00D11334"/>
    <w:rPr>
      <w:color w:val="auto"/>
    </w:rPr>
  </w:style>
  <w:style w:type="character" w:customStyle="1" w:styleId="WW8Num5z0">
    <w:name w:val="WW8Num5z0"/>
    <w:rsid w:val="00D11334"/>
    <w:rPr>
      <w:rFonts w:ascii="Times New Roman" w:hAnsi="Times New Roman"/>
      <w:b/>
    </w:rPr>
  </w:style>
  <w:style w:type="character" w:customStyle="1" w:styleId="WW8Num6z0">
    <w:name w:val="WW8Num6z0"/>
    <w:rsid w:val="00D11334"/>
    <w:rPr>
      <w:rFonts w:ascii="Times New Roman" w:hAnsi="Times New Roman"/>
    </w:rPr>
  </w:style>
  <w:style w:type="character" w:customStyle="1" w:styleId="WW8Num21z0">
    <w:name w:val="WW8Num21z0"/>
    <w:rsid w:val="00D11334"/>
    <w:rPr>
      <w:rFonts w:ascii="Symbol" w:hAnsi="Symbol"/>
      <w:sz w:val="20"/>
    </w:rPr>
  </w:style>
  <w:style w:type="character" w:customStyle="1" w:styleId="WW8Num21z1">
    <w:name w:val="WW8Num21z1"/>
    <w:rsid w:val="00D11334"/>
    <w:rPr>
      <w:rFonts w:ascii="Courier New" w:hAnsi="Courier New"/>
      <w:sz w:val="20"/>
    </w:rPr>
  </w:style>
  <w:style w:type="character" w:customStyle="1" w:styleId="WW8Num21z2">
    <w:name w:val="WW8Num21z2"/>
    <w:rsid w:val="00D11334"/>
    <w:rPr>
      <w:rFonts w:ascii="Wingdings" w:hAnsi="Wingdings"/>
      <w:sz w:val="20"/>
    </w:rPr>
  </w:style>
  <w:style w:type="character" w:customStyle="1" w:styleId="WW8Num14z0">
    <w:name w:val="WW8Num14z0"/>
    <w:rsid w:val="00D11334"/>
    <w:rPr>
      <w:rFonts w:ascii="Symbol" w:hAnsi="Symbol"/>
      <w:sz w:val="20"/>
    </w:rPr>
  </w:style>
  <w:style w:type="character" w:customStyle="1" w:styleId="WW8Num14z1">
    <w:name w:val="WW8Num14z1"/>
    <w:rsid w:val="00D11334"/>
    <w:rPr>
      <w:rFonts w:ascii="Courier New" w:hAnsi="Courier New"/>
      <w:sz w:val="20"/>
    </w:rPr>
  </w:style>
  <w:style w:type="character" w:customStyle="1" w:styleId="WW8Num14z2">
    <w:name w:val="WW8Num14z2"/>
    <w:rsid w:val="00D11334"/>
    <w:rPr>
      <w:rFonts w:ascii="Wingdings" w:hAnsi="Wingdings"/>
      <w:sz w:val="20"/>
    </w:rPr>
  </w:style>
  <w:style w:type="character" w:customStyle="1" w:styleId="WW8Num19z0">
    <w:name w:val="WW8Num19z0"/>
    <w:rsid w:val="00D11334"/>
    <w:rPr>
      <w:color w:val="auto"/>
    </w:rPr>
  </w:style>
  <w:style w:type="paragraph" w:customStyle="1" w:styleId="Heading">
    <w:name w:val="Heading"/>
    <w:basedOn w:val="Parasts"/>
    <w:next w:val="Pamatteksts"/>
    <w:rsid w:val="00D11334"/>
    <w:pPr>
      <w:keepNext/>
      <w:widowControl w:val="0"/>
      <w:suppressAutoHyphens/>
      <w:spacing w:before="240" w:after="120" w:line="240" w:lineRule="auto"/>
    </w:pPr>
    <w:rPr>
      <w:rFonts w:ascii="Arial" w:eastAsia="SimSun" w:hAnsi="Arial" w:cs="Mangal"/>
      <w:kern w:val="1"/>
      <w:sz w:val="28"/>
      <w:szCs w:val="28"/>
      <w:lang w:eastAsia="hi-IN" w:bidi="hi-IN"/>
    </w:rPr>
  </w:style>
  <w:style w:type="paragraph" w:styleId="Parakstszemobjekta">
    <w:name w:val="caption"/>
    <w:basedOn w:val="Parasts"/>
    <w:qFormat/>
    <w:rsid w:val="00D11334"/>
    <w:pPr>
      <w:widowControl w:val="0"/>
      <w:suppressLineNumbers/>
      <w:suppressAutoHyphens/>
      <w:spacing w:before="120" w:after="120" w:line="240" w:lineRule="auto"/>
    </w:pPr>
    <w:rPr>
      <w:rFonts w:ascii="Times New Roman" w:eastAsia="SimSun" w:hAnsi="Times New Roman" w:cs="Mangal"/>
      <w:i/>
      <w:iCs/>
      <w:kern w:val="1"/>
      <w:sz w:val="24"/>
      <w:szCs w:val="24"/>
      <w:lang w:eastAsia="hi-IN" w:bidi="hi-IN"/>
    </w:rPr>
  </w:style>
  <w:style w:type="paragraph" w:customStyle="1" w:styleId="Index">
    <w:name w:val="Index"/>
    <w:basedOn w:val="Parasts"/>
    <w:rsid w:val="00D11334"/>
    <w:pPr>
      <w:widowControl w:val="0"/>
      <w:suppressLineNumbers/>
      <w:suppressAutoHyphens/>
      <w:spacing w:after="0" w:line="240" w:lineRule="auto"/>
    </w:pPr>
    <w:rPr>
      <w:rFonts w:ascii="Times New Roman" w:eastAsia="SimSun" w:hAnsi="Times New Roman" w:cs="Mangal"/>
      <w:kern w:val="1"/>
      <w:sz w:val="24"/>
      <w:szCs w:val="24"/>
      <w:lang w:eastAsia="hi-IN" w:bidi="hi-IN"/>
    </w:rPr>
  </w:style>
  <w:style w:type="paragraph" w:customStyle="1" w:styleId="ColorfulList-Accent1">
    <w:name w:val="Colorful List - Accent 1"/>
    <w:basedOn w:val="Parasts"/>
    <w:rsid w:val="00D11334"/>
    <w:pPr>
      <w:widowControl w:val="0"/>
      <w:suppressAutoHyphens/>
      <w:spacing w:after="200" w:line="276" w:lineRule="auto"/>
      <w:ind w:left="720"/>
    </w:pPr>
    <w:rPr>
      <w:rFonts w:ascii="Times New Roman" w:eastAsia="Calibri" w:hAnsi="Times New Roman" w:cs="Mangal"/>
      <w:kern w:val="1"/>
      <w:lang w:eastAsia="hi-IN" w:bidi="hi-IN"/>
    </w:rPr>
  </w:style>
  <w:style w:type="paragraph" w:styleId="Apakvirsraksts">
    <w:name w:val="Subtitle"/>
    <w:basedOn w:val="Parasts"/>
    <w:link w:val="ApakvirsrakstsRakstz"/>
    <w:qFormat/>
    <w:rsid w:val="00D11334"/>
    <w:pPr>
      <w:widowControl w:val="0"/>
      <w:suppressAutoHyphens/>
      <w:spacing w:after="60" w:line="240" w:lineRule="auto"/>
      <w:jc w:val="center"/>
      <w:outlineLvl w:val="1"/>
    </w:pPr>
    <w:rPr>
      <w:rFonts w:ascii="Arial" w:eastAsia="SimSun" w:hAnsi="Arial" w:cs="Arial"/>
      <w:kern w:val="1"/>
      <w:sz w:val="24"/>
      <w:szCs w:val="24"/>
      <w:lang w:eastAsia="hi-IN" w:bidi="hi-IN"/>
    </w:rPr>
  </w:style>
  <w:style w:type="character" w:customStyle="1" w:styleId="ApakvirsrakstsRakstz">
    <w:name w:val="Apakšvirsraksts Rakstz."/>
    <w:basedOn w:val="Noklusjumarindkopasfonts"/>
    <w:link w:val="Apakvirsraksts"/>
    <w:rsid w:val="00D11334"/>
    <w:rPr>
      <w:rFonts w:ascii="Arial" w:eastAsia="SimSun" w:hAnsi="Arial" w:cs="Arial"/>
      <w:kern w:val="1"/>
      <w:sz w:val="24"/>
      <w:szCs w:val="24"/>
      <w:lang w:eastAsia="hi-IN" w:bidi="hi-IN"/>
    </w:rPr>
  </w:style>
  <w:style w:type="character" w:customStyle="1" w:styleId="WW8Num13z0">
    <w:name w:val="WW8Num13z0"/>
    <w:rsid w:val="00D11334"/>
    <w:rPr>
      <w:b/>
    </w:rPr>
  </w:style>
  <w:style w:type="numbering" w:customStyle="1" w:styleId="Bezsaraksta1">
    <w:name w:val="Bez saraksta1"/>
    <w:next w:val="Bezsaraksta"/>
    <w:uiPriority w:val="99"/>
    <w:semiHidden/>
    <w:unhideWhenUsed/>
    <w:rsid w:val="00D11334"/>
  </w:style>
  <w:style w:type="paragraph" w:customStyle="1" w:styleId="xl65">
    <w:name w:val="xl65"/>
    <w:basedOn w:val="Parasts"/>
    <w:rsid w:val="00D11334"/>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lv-LV"/>
    </w:rPr>
  </w:style>
  <w:style w:type="paragraph" w:customStyle="1" w:styleId="xl66">
    <w:name w:val="xl66"/>
    <w:basedOn w:val="Parasts"/>
    <w:rsid w:val="00D11334"/>
    <w:pPr>
      <w:pBdr>
        <w:top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lv-LV"/>
    </w:rPr>
  </w:style>
  <w:style w:type="paragraph" w:customStyle="1" w:styleId="xl67">
    <w:name w:val="xl67"/>
    <w:basedOn w:val="Parasts"/>
    <w:rsid w:val="00D11334"/>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lv-LV"/>
    </w:rPr>
  </w:style>
  <w:style w:type="paragraph" w:customStyle="1" w:styleId="xl68">
    <w:name w:val="xl68"/>
    <w:basedOn w:val="Parasts"/>
    <w:rsid w:val="00D11334"/>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lv-LV"/>
    </w:rPr>
  </w:style>
  <w:style w:type="paragraph" w:customStyle="1" w:styleId="xl69">
    <w:name w:val="xl69"/>
    <w:basedOn w:val="Parasts"/>
    <w:rsid w:val="00D11334"/>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lv-LV"/>
    </w:rPr>
  </w:style>
  <w:style w:type="paragraph" w:customStyle="1" w:styleId="xl70">
    <w:name w:val="xl70"/>
    <w:basedOn w:val="Parasts"/>
    <w:rsid w:val="00D11334"/>
    <w:pPr>
      <w:pBdr>
        <w:bottom w:val="single" w:sz="8" w:space="0" w:color="auto"/>
        <w:right w:val="single" w:sz="8"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lang w:eastAsia="lv-LV"/>
    </w:rPr>
  </w:style>
  <w:style w:type="paragraph" w:customStyle="1" w:styleId="xl71">
    <w:name w:val="xl71"/>
    <w:basedOn w:val="Parasts"/>
    <w:rsid w:val="00D11334"/>
    <w:pPr>
      <w:pBdr>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lv-LV"/>
    </w:rPr>
  </w:style>
  <w:style w:type="paragraph" w:customStyle="1" w:styleId="xl72">
    <w:name w:val="xl72"/>
    <w:basedOn w:val="Parasts"/>
    <w:rsid w:val="00D11334"/>
    <w:pPr>
      <w:pBdr>
        <w:bottom w:val="single" w:sz="8" w:space="0" w:color="auto"/>
        <w:right w:val="single" w:sz="8"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lv-LV"/>
    </w:rPr>
  </w:style>
  <w:style w:type="paragraph" w:customStyle="1" w:styleId="xl73">
    <w:name w:val="xl73"/>
    <w:basedOn w:val="Parasts"/>
    <w:rsid w:val="00D11334"/>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lv-LV"/>
    </w:rPr>
  </w:style>
  <w:style w:type="paragraph" w:customStyle="1" w:styleId="xl74">
    <w:name w:val="xl74"/>
    <w:basedOn w:val="Parasts"/>
    <w:rsid w:val="00D11334"/>
    <w:pPr>
      <w:pBdr>
        <w:left w:val="single" w:sz="8" w:space="0" w:color="auto"/>
        <w:bottom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eastAsia="lv-LV"/>
    </w:rPr>
  </w:style>
  <w:style w:type="paragraph" w:customStyle="1" w:styleId="xl75">
    <w:name w:val="xl75"/>
    <w:basedOn w:val="Parasts"/>
    <w:rsid w:val="00D11334"/>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lv-LV"/>
    </w:rPr>
  </w:style>
  <w:style w:type="paragraph" w:customStyle="1" w:styleId="xl76">
    <w:name w:val="xl76"/>
    <w:basedOn w:val="Parasts"/>
    <w:rsid w:val="00D11334"/>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lv-LV"/>
    </w:rPr>
  </w:style>
  <w:style w:type="paragraph" w:customStyle="1" w:styleId="xl77">
    <w:name w:val="xl77"/>
    <w:basedOn w:val="Parasts"/>
    <w:rsid w:val="00D11334"/>
    <w:pPr>
      <w:pBdr>
        <w:bottom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lv-LV"/>
    </w:rPr>
  </w:style>
  <w:style w:type="paragraph" w:customStyle="1" w:styleId="xl78">
    <w:name w:val="xl78"/>
    <w:basedOn w:val="Parasts"/>
    <w:rsid w:val="00D11334"/>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lv-LV"/>
    </w:rPr>
  </w:style>
  <w:style w:type="paragraph" w:customStyle="1" w:styleId="xl79">
    <w:name w:val="xl79"/>
    <w:basedOn w:val="Parasts"/>
    <w:rsid w:val="00D11334"/>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lv-LV"/>
    </w:rPr>
  </w:style>
  <w:style w:type="paragraph" w:customStyle="1" w:styleId="xl80">
    <w:name w:val="xl80"/>
    <w:basedOn w:val="Parasts"/>
    <w:rsid w:val="00D113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lv-LV"/>
    </w:rPr>
  </w:style>
  <w:style w:type="paragraph" w:customStyle="1" w:styleId="xl81">
    <w:name w:val="xl81"/>
    <w:basedOn w:val="Parasts"/>
    <w:rsid w:val="00D113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lv-LV"/>
    </w:rPr>
  </w:style>
  <w:style w:type="paragraph" w:customStyle="1" w:styleId="xl82">
    <w:name w:val="xl82"/>
    <w:basedOn w:val="Parasts"/>
    <w:rsid w:val="00D11334"/>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lv-LV"/>
    </w:rPr>
  </w:style>
  <w:style w:type="paragraph" w:customStyle="1" w:styleId="xl83">
    <w:name w:val="xl83"/>
    <w:basedOn w:val="Parasts"/>
    <w:rsid w:val="00D11334"/>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lv-LV"/>
    </w:rPr>
  </w:style>
  <w:style w:type="paragraph" w:customStyle="1" w:styleId="xl84">
    <w:name w:val="xl84"/>
    <w:basedOn w:val="Parasts"/>
    <w:rsid w:val="00D11334"/>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color w:val="000000"/>
      <w:sz w:val="24"/>
      <w:szCs w:val="24"/>
      <w:lang w:eastAsia="lv-LV"/>
    </w:rPr>
  </w:style>
  <w:style w:type="paragraph" w:customStyle="1" w:styleId="xl85">
    <w:name w:val="xl85"/>
    <w:basedOn w:val="Parasts"/>
    <w:rsid w:val="00D11334"/>
    <w:pPr>
      <w:pBdr>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lv-LV"/>
    </w:rPr>
  </w:style>
  <w:style w:type="paragraph" w:customStyle="1" w:styleId="xl86">
    <w:name w:val="xl86"/>
    <w:basedOn w:val="Parasts"/>
    <w:rsid w:val="00D11334"/>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lv-LV"/>
    </w:rPr>
  </w:style>
  <w:style w:type="paragraph" w:customStyle="1" w:styleId="xl87">
    <w:name w:val="xl87"/>
    <w:basedOn w:val="Parasts"/>
    <w:rsid w:val="00D11334"/>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eastAsia="lv-LV"/>
    </w:rPr>
  </w:style>
  <w:style w:type="paragraph" w:customStyle="1" w:styleId="xl88">
    <w:name w:val="xl88"/>
    <w:basedOn w:val="Parasts"/>
    <w:rsid w:val="00D11334"/>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lv-LV"/>
    </w:rPr>
  </w:style>
  <w:style w:type="paragraph" w:customStyle="1" w:styleId="xl89">
    <w:name w:val="xl89"/>
    <w:basedOn w:val="Parasts"/>
    <w:rsid w:val="00D11334"/>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lv-LV"/>
    </w:rPr>
  </w:style>
  <w:style w:type="paragraph" w:customStyle="1" w:styleId="xl90">
    <w:name w:val="xl90"/>
    <w:basedOn w:val="Parasts"/>
    <w:rsid w:val="00D11334"/>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lv-LV"/>
    </w:rPr>
  </w:style>
  <w:style w:type="paragraph" w:customStyle="1" w:styleId="xl91">
    <w:name w:val="xl91"/>
    <w:basedOn w:val="Parasts"/>
    <w:rsid w:val="00D11334"/>
    <w:pPr>
      <w:pBdr>
        <w:bottom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eastAsia="lv-LV"/>
    </w:rPr>
  </w:style>
  <w:style w:type="numbering" w:customStyle="1" w:styleId="Hedingsvirsrakstiem1">
    <w:name w:val="Hedings_virsrakstiem1"/>
    <w:basedOn w:val="Bezsaraksta"/>
    <w:rsid w:val="00D11334"/>
  </w:style>
  <w:style w:type="numbering" w:customStyle="1" w:styleId="Bezsaraksta2">
    <w:name w:val="Bez saraksta2"/>
    <w:next w:val="Bezsaraksta"/>
    <w:uiPriority w:val="99"/>
    <w:semiHidden/>
    <w:unhideWhenUsed/>
    <w:rsid w:val="00D11334"/>
  </w:style>
  <w:style w:type="paragraph" w:customStyle="1" w:styleId="xl92">
    <w:name w:val="xl92"/>
    <w:basedOn w:val="Parasts"/>
    <w:rsid w:val="00D11334"/>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lv-LV"/>
    </w:rPr>
  </w:style>
  <w:style w:type="paragraph" w:customStyle="1" w:styleId="xl93">
    <w:name w:val="xl93"/>
    <w:basedOn w:val="Parasts"/>
    <w:rsid w:val="00D11334"/>
    <w:pPr>
      <w:pBdr>
        <w:bottom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lv-LV"/>
    </w:rPr>
  </w:style>
  <w:style w:type="paragraph" w:customStyle="1" w:styleId="xl94">
    <w:name w:val="xl94"/>
    <w:basedOn w:val="Parasts"/>
    <w:rsid w:val="00D11334"/>
    <w:pPr>
      <w:pBdr>
        <w:left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eastAsia="lv-LV"/>
    </w:rPr>
  </w:style>
  <w:style w:type="paragraph" w:customStyle="1" w:styleId="xl95">
    <w:name w:val="xl95"/>
    <w:basedOn w:val="Parasts"/>
    <w:rsid w:val="00D11334"/>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lv-LV"/>
    </w:rPr>
  </w:style>
  <w:style w:type="paragraph" w:customStyle="1" w:styleId="xl96">
    <w:name w:val="xl96"/>
    <w:basedOn w:val="Parasts"/>
    <w:rsid w:val="00D11334"/>
    <w:pPr>
      <w:pBdr>
        <w:bottom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eastAsia="lv-LV"/>
    </w:rPr>
  </w:style>
  <w:style w:type="paragraph" w:customStyle="1" w:styleId="xl97">
    <w:name w:val="xl97"/>
    <w:basedOn w:val="Parasts"/>
    <w:rsid w:val="00D11334"/>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lv-LV"/>
    </w:rPr>
  </w:style>
  <w:style w:type="paragraph" w:customStyle="1" w:styleId="xl98">
    <w:name w:val="xl98"/>
    <w:basedOn w:val="Parasts"/>
    <w:rsid w:val="00D11334"/>
    <w:pP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eastAsia="lv-LV"/>
    </w:rPr>
  </w:style>
  <w:style w:type="paragraph" w:customStyle="1" w:styleId="xl99">
    <w:name w:val="xl99"/>
    <w:basedOn w:val="Parasts"/>
    <w:rsid w:val="00D11334"/>
    <w:pP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lv-LV"/>
    </w:rPr>
  </w:style>
  <w:style w:type="paragraph" w:customStyle="1" w:styleId="xl100">
    <w:name w:val="xl100"/>
    <w:basedOn w:val="Parasts"/>
    <w:rsid w:val="00D11334"/>
    <w:pPr>
      <w:spacing w:before="100" w:beforeAutospacing="1" w:after="100" w:afterAutospacing="1" w:line="240" w:lineRule="auto"/>
      <w:textAlignment w:val="center"/>
    </w:pPr>
    <w:rPr>
      <w:rFonts w:ascii="Times New Roman" w:eastAsia="Times New Roman" w:hAnsi="Times New Roman" w:cs="Times New Roman"/>
      <w:sz w:val="24"/>
      <w:szCs w:val="24"/>
      <w:lang w:eastAsia="lv-LV"/>
    </w:rPr>
  </w:style>
  <w:style w:type="paragraph" w:customStyle="1" w:styleId="xl101">
    <w:name w:val="xl101"/>
    <w:basedOn w:val="Parasts"/>
    <w:rsid w:val="00D11334"/>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eastAsia="lv-LV"/>
    </w:rPr>
  </w:style>
  <w:style w:type="paragraph" w:customStyle="1" w:styleId="xl102">
    <w:name w:val="xl102"/>
    <w:basedOn w:val="Parasts"/>
    <w:rsid w:val="00D11334"/>
    <w:pPr>
      <w:pBdr>
        <w:left w:val="single" w:sz="8" w:space="0" w:color="auto"/>
        <w:bottom w:val="single" w:sz="8" w:space="0" w:color="auto"/>
        <w:right w:val="single" w:sz="8"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319062">
      <w:bodyDiv w:val="1"/>
      <w:marLeft w:val="0"/>
      <w:marRight w:val="0"/>
      <w:marTop w:val="0"/>
      <w:marBottom w:val="0"/>
      <w:divBdr>
        <w:top w:val="none" w:sz="0" w:space="0" w:color="auto"/>
        <w:left w:val="none" w:sz="0" w:space="0" w:color="auto"/>
        <w:bottom w:val="none" w:sz="0" w:space="0" w:color="auto"/>
        <w:right w:val="none" w:sz="0" w:space="0" w:color="auto"/>
      </w:divBdr>
    </w:div>
    <w:div w:id="792986559">
      <w:bodyDiv w:val="1"/>
      <w:marLeft w:val="0"/>
      <w:marRight w:val="0"/>
      <w:marTop w:val="0"/>
      <w:marBottom w:val="0"/>
      <w:divBdr>
        <w:top w:val="none" w:sz="0" w:space="0" w:color="auto"/>
        <w:left w:val="none" w:sz="0" w:space="0" w:color="auto"/>
        <w:bottom w:val="none" w:sz="0" w:space="0" w:color="auto"/>
        <w:right w:val="none" w:sz="0" w:space="0" w:color="auto"/>
      </w:divBdr>
    </w:div>
    <w:div w:id="794450590">
      <w:bodyDiv w:val="1"/>
      <w:marLeft w:val="0"/>
      <w:marRight w:val="0"/>
      <w:marTop w:val="0"/>
      <w:marBottom w:val="0"/>
      <w:divBdr>
        <w:top w:val="none" w:sz="0" w:space="0" w:color="auto"/>
        <w:left w:val="none" w:sz="0" w:space="0" w:color="auto"/>
        <w:bottom w:val="none" w:sz="0" w:space="0" w:color="auto"/>
        <w:right w:val="none" w:sz="0" w:space="0" w:color="auto"/>
      </w:divBdr>
      <w:divsChild>
        <w:div w:id="1554538782">
          <w:marLeft w:val="0"/>
          <w:marRight w:val="0"/>
          <w:marTop w:val="0"/>
          <w:marBottom w:val="0"/>
          <w:divBdr>
            <w:top w:val="none" w:sz="0" w:space="0" w:color="auto"/>
            <w:left w:val="none" w:sz="0" w:space="0" w:color="auto"/>
            <w:bottom w:val="none" w:sz="0" w:space="0" w:color="auto"/>
            <w:right w:val="none" w:sz="0" w:space="0" w:color="auto"/>
          </w:divBdr>
          <w:divsChild>
            <w:div w:id="1915771426">
              <w:marLeft w:val="0"/>
              <w:marRight w:val="0"/>
              <w:marTop w:val="0"/>
              <w:marBottom w:val="0"/>
              <w:divBdr>
                <w:top w:val="none" w:sz="0" w:space="0" w:color="auto"/>
                <w:left w:val="none" w:sz="0" w:space="0" w:color="auto"/>
                <w:bottom w:val="none" w:sz="0" w:space="0" w:color="auto"/>
                <w:right w:val="none" w:sz="0" w:space="0" w:color="auto"/>
              </w:divBdr>
              <w:divsChild>
                <w:div w:id="1785806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2726647">
      <w:bodyDiv w:val="1"/>
      <w:marLeft w:val="0"/>
      <w:marRight w:val="0"/>
      <w:marTop w:val="0"/>
      <w:marBottom w:val="0"/>
      <w:divBdr>
        <w:top w:val="none" w:sz="0" w:space="0" w:color="auto"/>
        <w:left w:val="none" w:sz="0" w:space="0" w:color="auto"/>
        <w:bottom w:val="none" w:sz="0" w:space="0" w:color="auto"/>
        <w:right w:val="none" w:sz="0" w:space="0" w:color="auto"/>
      </w:divBdr>
      <w:divsChild>
        <w:div w:id="158079081">
          <w:marLeft w:val="0"/>
          <w:marRight w:val="0"/>
          <w:marTop w:val="0"/>
          <w:marBottom w:val="0"/>
          <w:divBdr>
            <w:top w:val="none" w:sz="0" w:space="0" w:color="auto"/>
            <w:left w:val="none" w:sz="0" w:space="0" w:color="auto"/>
            <w:bottom w:val="none" w:sz="0" w:space="0" w:color="auto"/>
            <w:right w:val="none" w:sz="0" w:space="0" w:color="auto"/>
          </w:divBdr>
          <w:divsChild>
            <w:div w:id="831067534">
              <w:marLeft w:val="0"/>
              <w:marRight w:val="0"/>
              <w:marTop w:val="0"/>
              <w:marBottom w:val="0"/>
              <w:divBdr>
                <w:top w:val="none" w:sz="0" w:space="0" w:color="auto"/>
                <w:left w:val="none" w:sz="0" w:space="0" w:color="auto"/>
                <w:bottom w:val="none" w:sz="0" w:space="0" w:color="auto"/>
                <w:right w:val="none" w:sz="0" w:space="0" w:color="auto"/>
              </w:divBdr>
              <w:divsChild>
                <w:div w:id="740251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16</Pages>
  <Words>21900</Words>
  <Characters>12483</Characters>
  <Application>Microsoft Office Word</Application>
  <DocSecurity>0</DocSecurity>
  <Lines>104</Lines>
  <Paragraphs>68</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34315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Aiga Briede</dc:creator>
  <cp:keywords/>
  <dc:description/>
  <cp:lastModifiedBy>Dace Tauriņa</cp:lastModifiedBy>
  <cp:revision>15</cp:revision>
  <cp:lastPrinted>2021-03-29T12:07:00Z</cp:lastPrinted>
  <dcterms:created xsi:type="dcterms:W3CDTF">2021-03-17T14:45:00Z</dcterms:created>
  <dcterms:modified xsi:type="dcterms:W3CDTF">2021-03-29T12:08:00Z</dcterms:modified>
</cp:coreProperties>
</file>